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5BEC28" w14:textId="54D282FC" w:rsidR="007166CE" w:rsidRDefault="00FE08A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AF7D690" wp14:editId="149DBBA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37F999E" w14:textId="77777777" w:rsidR="007166CE" w:rsidRDefault="007166CE" w:rsidP="007166CE">
      <w:pPr>
        <w:pStyle w:val="berschrift1"/>
      </w:pPr>
      <w:r>
        <w:br w:type="page"/>
      </w:r>
      <w:r>
        <w:lastRenderedPageBreak/>
        <w:t>Vorwort</w:t>
      </w:r>
    </w:p>
    <w:p w14:paraId="2135092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AAC22D0" w14:textId="77777777" w:rsidR="007E1779" w:rsidRDefault="008D7463" w:rsidP="007166CE">
      <w:r>
        <w:t xml:space="preserve">Dieses Jahr hat uns allen eine Menge abverlangt – doch Gott hat uns hindurchgetragen. </w:t>
      </w:r>
    </w:p>
    <w:p w14:paraId="08C047A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3898D16" w14:textId="77777777" w:rsidR="007E1779" w:rsidRDefault="007E1779" w:rsidP="007166CE">
      <w:r>
        <w:t>Vielleicht hat aber auch der eine oder die andere Lust, mitzumachen und neue Bücher zu erstellen – sprecht mich einfach an.</w:t>
      </w:r>
    </w:p>
    <w:p w14:paraId="5EF66067" w14:textId="77777777" w:rsidR="007166CE" w:rsidRDefault="007166CE" w:rsidP="007166CE">
      <w:r>
        <w:t>Euch allen wünsche ich Gottes reichen Segen und dass Ihr für Euch interessante Texte hier findet. Für Anregungen bin ich immer dankbar.</w:t>
      </w:r>
    </w:p>
    <w:p w14:paraId="2CDD4056" w14:textId="77777777" w:rsidR="007166CE" w:rsidRDefault="007166CE" w:rsidP="007166CE">
      <w:r>
        <w:t>Gruß &amp; Segen,</w:t>
      </w:r>
    </w:p>
    <w:p w14:paraId="3EF9F2D1" w14:textId="77777777" w:rsidR="007166CE" w:rsidRDefault="007166CE" w:rsidP="007166CE">
      <w:r>
        <w:t>Andreas</w:t>
      </w:r>
    </w:p>
    <w:p w14:paraId="15E5120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D4950C" w14:textId="77777777" w:rsidR="001F22E0" w:rsidRDefault="001F22E0" w:rsidP="001F22E0">
      <w:pPr>
        <w:pStyle w:val="berschrift1"/>
        <w:rPr>
          <w:sz w:val="48"/>
        </w:rPr>
      </w:pPr>
      <w:r>
        <w:t>A Lasco, Johannes - Der Emder Katechismus</w:t>
      </w:r>
    </w:p>
    <w:p w14:paraId="78CA25AA" w14:textId="7ADD551D" w:rsidR="001F22E0" w:rsidRDefault="001F22E0" w:rsidP="001F22E0">
      <w:pPr>
        <w:pStyle w:val="StandardWeb"/>
      </w:pPr>
      <w:r>
        <w:t xml:space="preserve">von 1554 </w:t>
      </w:r>
      <w:r>
        <w:rPr>
          <w:rStyle w:val="Endnotenzeichen"/>
        </w:rPr>
        <w:endnoteReference w:id="1"/>
      </w:r>
    </w:p>
    <w:p w14:paraId="7E13F5BF" w14:textId="77777777" w:rsidR="001F22E0" w:rsidRDefault="001F22E0" w:rsidP="001F22E0">
      <w:pPr>
        <w:pStyle w:val="StandardWeb"/>
      </w:pPr>
      <w:r>
        <w:t xml:space="preserve">1. </w:t>
      </w:r>
      <w:proofErr w:type="spellStart"/>
      <w:r>
        <w:t>Wartho</w:t>
      </w:r>
      <w:proofErr w:type="spellEnd"/>
      <w:r>
        <w:t xml:space="preserve"> </w:t>
      </w:r>
      <w:proofErr w:type="spellStart"/>
      <w:r>
        <w:t>bustu</w:t>
      </w:r>
      <w:proofErr w:type="spellEnd"/>
      <w:r>
        <w:t xml:space="preserve"> ein </w:t>
      </w:r>
      <w:proofErr w:type="spellStart"/>
      <w:r>
        <w:t>Minsche</w:t>
      </w:r>
      <w:proofErr w:type="spellEnd"/>
      <w:r>
        <w:t xml:space="preserve"> </w:t>
      </w:r>
      <w:proofErr w:type="spellStart"/>
      <w:r>
        <w:t>geschapen</w:t>
      </w:r>
      <w:proofErr w:type="spellEnd"/>
      <w:r>
        <w:t>?</w:t>
      </w:r>
      <w:r>
        <w:br/>
      </w:r>
      <w:r>
        <w:rPr>
          <w:rStyle w:val="Fett"/>
        </w:rPr>
        <w:t xml:space="preserve">Dat </w:t>
      </w:r>
      <w:proofErr w:type="spellStart"/>
      <w:r>
        <w:rPr>
          <w:rStyle w:val="Fett"/>
        </w:rPr>
        <w:t>ick</w:t>
      </w:r>
      <w:proofErr w:type="spellEnd"/>
      <w:r>
        <w:rPr>
          <w:rStyle w:val="Fett"/>
        </w:rPr>
        <w:t xml:space="preserve"> ein Bildt Gades </w:t>
      </w:r>
      <w:proofErr w:type="spellStart"/>
      <w:r>
        <w:rPr>
          <w:rStyle w:val="Fett"/>
        </w:rPr>
        <w:t>schold</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mynen</w:t>
      </w:r>
      <w:proofErr w:type="spellEnd"/>
      <w:r>
        <w:rPr>
          <w:rStyle w:val="Fett"/>
        </w:rPr>
        <w:t xml:space="preserve"> </w:t>
      </w:r>
      <w:proofErr w:type="spellStart"/>
      <w:r>
        <w:rPr>
          <w:rStyle w:val="Fett"/>
        </w:rPr>
        <w:t>Godt</w:t>
      </w:r>
      <w:proofErr w:type="spellEnd"/>
      <w:r>
        <w:rPr>
          <w:rStyle w:val="Fett"/>
        </w:rPr>
        <w:t xml:space="preserve"> </w:t>
      </w:r>
      <w:proofErr w:type="spellStart"/>
      <w:r>
        <w:rPr>
          <w:rStyle w:val="Fett"/>
        </w:rPr>
        <w:t>unde</w:t>
      </w:r>
      <w:proofErr w:type="spellEnd"/>
      <w:r>
        <w:rPr>
          <w:rStyle w:val="Fett"/>
        </w:rPr>
        <w:t xml:space="preserve"> Schepper </w:t>
      </w:r>
      <w:proofErr w:type="spellStart"/>
      <w:r>
        <w:rPr>
          <w:rStyle w:val="Fett"/>
        </w:rPr>
        <w:t>scholde</w:t>
      </w:r>
      <w:proofErr w:type="spellEnd"/>
      <w:r>
        <w:rPr>
          <w:rStyle w:val="Fett"/>
        </w:rPr>
        <w:t xml:space="preserve"> erkennen, </w:t>
      </w:r>
      <w:proofErr w:type="spellStart"/>
      <w:r>
        <w:rPr>
          <w:rStyle w:val="Fett"/>
        </w:rPr>
        <w:t>laven</w:t>
      </w:r>
      <w:proofErr w:type="spellEnd"/>
      <w:r>
        <w:rPr>
          <w:rStyle w:val="Fett"/>
        </w:rPr>
        <w:t xml:space="preserve"> </w:t>
      </w:r>
      <w:proofErr w:type="spellStart"/>
      <w:r>
        <w:rPr>
          <w:rStyle w:val="Fett"/>
        </w:rPr>
        <w:t>unde</w:t>
      </w:r>
      <w:proofErr w:type="spellEnd"/>
      <w:r>
        <w:rPr>
          <w:rStyle w:val="Fett"/>
        </w:rPr>
        <w:t xml:space="preserve"> denen.</w:t>
      </w:r>
      <w:r>
        <w:t xml:space="preserve"> </w:t>
      </w:r>
    </w:p>
    <w:p w14:paraId="5EC79E7D" w14:textId="77777777" w:rsidR="001F22E0" w:rsidRDefault="001F22E0" w:rsidP="001F22E0">
      <w:pPr>
        <w:pStyle w:val="StandardWeb"/>
      </w:pPr>
      <w:r>
        <w:t xml:space="preserve">2. </w:t>
      </w:r>
      <w:proofErr w:type="spellStart"/>
      <w:r>
        <w:t>Wartho</w:t>
      </w:r>
      <w:proofErr w:type="spellEnd"/>
      <w:r>
        <w:t xml:space="preserve"> </w:t>
      </w:r>
      <w:proofErr w:type="spellStart"/>
      <w:r>
        <w:t>bistu</w:t>
      </w:r>
      <w:proofErr w:type="spellEnd"/>
      <w:r>
        <w:t xml:space="preserve"> ein Christen geworden?</w:t>
      </w:r>
      <w:r>
        <w:br/>
      </w:r>
      <w:r>
        <w:rPr>
          <w:rStyle w:val="Fett"/>
        </w:rPr>
        <w:t xml:space="preserve">Dat ich </w:t>
      </w:r>
      <w:proofErr w:type="spellStart"/>
      <w:r>
        <w:rPr>
          <w:rStyle w:val="Fett"/>
        </w:rPr>
        <w:t>dorch</w:t>
      </w:r>
      <w:proofErr w:type="spellEnd"/>
      <w:r>
        <w:rPr>
          <w:rStyle w:val="Fett"/>
        </w:rPr>
        <w:t xml:space="preserve"> de </w:t>
      </w:r>
      <w:proofErr w:type="spellStart"/>
      <w:r>
        <w:rPr>
          <w:rStyle w:val="Fett"/>
        </w:rPr>
        <w:t>Avertredinge</w:t>
      </w:r>
      <w:proofErr w:type="spellEnd"/>
      <w:r>
        <w:rPr>
          <w:rStyle w:val="Fett"/>
        </w:rPr>
        <w:t xml:space="preserve"> unser ersten </w:t>
      </w:r>
      <w:proofErr w:type="spellStart"/>
      <w:r>
        <w:rPr>
          <w:rStyle w:val="Fett"/>
        </w:rPr>
        <w:t>Oldern</w:t>
      </w:r>
      <w:proofErr w:type="spellEnd"/>
      <w:r>
        <w:rPr>
          <w:rStyle w:val="Fett"/>
        </w:rPr>
        <w:t xml:space="preserve">, in Sünde </w:t>
      </w:r>
      <w:proofErr w:type="spellStart"/>
      <w:r>
        <w:rPr>
          <w:rStyle w:val="Fett"/>
        </w:rPr>
        <w:t>unde</w:t>
      </w:r>
      <w:proofErr w:type="spellEnd"/>
      <w:r>
        <w:rPr>
          <w:rStyle w:val="Fett"/>
        </w:rPr>
        <w:t xml:space="preserve"> </w:t>
      </w:r>
      <w:proofErr w:type="spellStart"/>
      <w:r>
        <w:rPr>
          <w:rStyle w:val="Fett"/>
        </w:rPr>
        <w:t>Dodt</w:t>
      </w:r>
      <w:proofErr w:type="spellEnd"/>
      <w:r>
        <w:rPr>
          <w:rStyle w:val="Fett"/>
        </w:rPr>
        <w:t xml:space="preserve"> </w:t>
      </w:r>
      <w:proofErr w:type="spellStart"/>
      <w:r>
        <w:rPr>
          <w:rStyle w:val="Fett"/>
        </w:rPr>
        <w:t>gevallen</w:t>
      </w:r>
      <w:proofErr w:type="spellEnd"/>
      <w:r>
        <w:rPr>
          <w:rStyle w:val="Fett"/>
        </w:rPr>
        <w:t xml:space="preserve">, </w:t>
      </w:r>
      <w:proofErr w:type="spellStart"/>
      <w:r>
        <w:rPr>
          <w:rStyle w:val="Fett"/>
        </w:rPr>
        <w:t>wedderumme</w:t>
      </w:r>
      <w:proofErr w:type="spellEnd"/>
      <w:r>
        <w:rPr>
          <w:rStyle w:val="Fett"/>
        </w:rPr>
        <w:t xml:space="preserve"> </w:t>
      </w:r>
      <w:proofErr w:type="spellStart"/>
      <w:r>
        <w:rPr>
          <w:rStyle w:val="Fett"/>
        </w:rPr>
        <w:t>dorch</w:t>
      </w:r>
      <w:proofErr w:type="spellEnd"/>
      <w:r>
        <w:rPr>
          <w:rStyle w:val="Fett"/>
        </w:rPr>
        <w:t xml:space="preserve"> de </w:t>
      </w:r>
      <w:proofErr w:type="spellStart"/>
      <w:r>
        <w:rPr>
          <w:rStyle w:val="Fett"/>
        </w:rPr>
        <w:t>voldoninge</w:t>
      </w:r>
      <w:proofErr w:type="spellEnd"/>
      <w:r>
        <w:rPr>
          <w:rStyle w:val="Fett"/>
        </w:rPr>
        <w:t xml:space="preserve"> Christi Jesu, van Sünde </w:t>
      </w:r>
      <w:proofErr w:type="spellStart"/>
      <w:r>
        <w:rPr>
          <w:rStyle w:val="Fett"/>
        </w:rPr>
        <w:t>unde</w:t>
      </w:r>
      <w:proofErr w:type="spellEnd"/>
      <w:r>
        <w:rPr>
          <w:rStyle w:val="Fett"/>
        </w:rPr>
        <w:t xml:space="preserve"> </w:t>
      </w:r>
      <w:proofErr w:type="spellStart"/>
      <w:r>
        <w:rPr>
          <w:rStyle w:val="Fett"/>
        </w:rPr>
        <w:t>Dodt</w:t>
      </w:r>
      <w:proofErr w:type="spellEnd"/>
      <w:r>
        <w:rPr>
          <w:rStyle w:val="Fett"/>
        </w:rPr>
        <w:t xml:space="preserve"> </w:t>
      </w:r>
      <w:proofErr w:type="spellStart"/>
      <w:r>
        <w:rPr>
          <w:rStyle w:val="Fett"/>
        </w:rPr>
        <w:t>gereddet</w:t>
      </w:r>
      <w:proofErr w:type="spellEnd"/>
      <w:r>
        <w:rPr>
          <w:rStyle w:val="Fett"/>
        </w:rPr>
        <w:t xml:space="preserve">, ein Erve deß ewigen </w:t>
      </w:r>
      <w:proofErr w:type="spellStart"/>
      <w:r>
        <w:rPr>
          <w:rStyle w:val="Fett"/>
        </w:rPr>
        <w:t>levendes</w:t>
      </w:r>
      <w:proofErr w:type="spellEnd"/>
      <w:r>
        <w:rPr>
          <w:rStyle w:val="Fett"/>
        </w:rPr>
        <w:t xml:space="preserve"> </w:t>
      </w:r>
      <w:proofErr w:type="spellStart"/>
      <w:r>
        <w:rPr>
          <w:rStyle w:val="Fett"/>
        </w:rPr>
        <w:t>syn</w:t>
      </w:r>
      <w:proofErr w:type="spellEnd"/>
      <w:r>
        <w:rPr>
          <w:rStyle w:val="Fett"/>
        </w:rPr>
        <w:t xml:space="preserve"> mochte.</w:t>
      </w:r>
      <w:r>
        <w:t xml:space="preserve"> </w:t>
      </w:r>
    </w:p>
    <w:p w14:paraId="2B18163A" w14:textId="77777777" w:rsidR="001F22E0" w:rsidRDefault="001F22E0" w:rsidP="001F22E0">
      <w:pPr>
        <w:pStyle w:val="StandardWeb"/>
      </w:pPr>
      <w:r>
        <w:t xml:space="preserve">3. Woher </w:t>
      </w:r>
      <w:proofErr w:type="spellStart"/>
      <w:r>
        <w:t>bistu</w:t>
      </w:r>
      <w:proofErr w:type="spellEnd"/>
      <w:r>
        <w:t xml:space="preserve"> gewiß, dat du ein </w:t>
      </w:r>
      <w:proofErr w:type="spellStart"/>
      <w:r>
        <w:t>warhafftig</w:t>
      </w:r>
      <w:proofErr w:type="spellEnd"/>
      <w:r>
        <w:t xml:space="preserve"> Christ bist, </w:t>
      </w:r>
      <w:proofErr w:type="spellStart"/>
      <w:r>
        <w:t>unde</w:t>
      </w:r>
      <w:proofErr w:type="spellEnd"/>
      <w:r>
        <w:t xml:space="preserve"> </w:t>
      </w:r>
      <w:proofErr w:type="spellStart"/>
      <w:r>
        <w:t>solcker</w:t>
      </w:r>
      <w:proofErr w:type="spellEnd"/>
      <w:r>
        <w:t xml:space="preserve"> </w:t>
      </w:r>
      <w:proofErr w:type="spellStart"/>
      <w:r>
        <w:t>Woldatz</w:t>
      </w:r>
      <w:proofErr w:type="spellEnd"/>
      <w:r>
        <w:t xml:space="preserve"> Christi </w:t>
      </w:r>
      <w:proofErr w:type="spellStart"/>
      <w:r>
        <w:t>deelhafftich</w:t>
      </w:r>
      <w:proofErr w:type="spellEnd"/>
      <w:r>
        <w:t>?</w:t>
      </w:r>
      <w:r>
        <w:br/>
      </w:r>
      <w:r>
        <w:rPr>
          <w:rStyle w:val="Fett"/>
        </w:rPr>
        <w:t xml:space="preserve">Thom ersten </w:t>
      </w:r>
      <w:proofErr w:type="spellStart"/>
      <w:r>
        <w:rPr>
          <w:rStyle w:val="Fett"/>
        </w:rPr>
        <w:t>uth</w:t>
      </w:r>
      <w:proofErr w:type="spellEnd"/>
      <w:r>
        <w:rPr>
          <w:rStyle w:val="Fett"/>
        </w:rPr>
        <w:t xml:space="preserve"> der </w:t>
      </w:r>
      <w:proofErr w:type="spellStart"/>
      <w:r>
        <w:rPr>
          <w:rStyle w:val="Fett"/>
        </w:rPr>
        <w:t>Getüchnisse</w:t>
      </w:r>
      <w:proofErr w:type="spellEnd"/>
      <w:r>
        <w:rPr>
          <w:rStyle w:val="Fett"/>
        </w:rPr>
        <w:t xml:space="preserve"> deß </w:t>
      </w:r>
      <w:proofErr w:type="spellStart"/>
      <w:r>
        <w:rPr>
          <w:rStyle w:val="Fett"/>
        </w:rPr>
        <w:t>Hilligen</w:t>
      </w:r>
      <w:proofErr w:type="spellEnd"/>
      <w:r>
        <w:rPr>
          <w:rStyle w:val="Fett"/>
        </w:rPr>
        <w:t xml:space="preserve"> Geistes, de </w:t>
      </w:r>
      <w:proofErr w:type="spellStart"/>
      <w:r>
        <w:rPr>
          <w:rStyle w:val="Fett"/>
        </w:rPr>
        <w:t>mynem</w:t>
      </w:r>
      <w:proofErr w:type="spellEnd"/>
      <w:r>
        <w:rPr>
          <w:rStyle w:val="Fett"/>
        </w:rPr>
        <w:t xml:space="preserve"> Geiste, </w:t>
      </w:r>
      <w:proofErr w:type="spellStart"/>
      <w:r>
        <w:rPr>
          <w:rStyle w:val="Fett"/>
        </w:rPr>
        <w:t>dorch</w:t>
      </w:r>
      <w:proofErr w:type="spellEnd"/>
      <w:r>
        <w:rPr>
          <w:rStyle w:val="Fett"/>
        </w:rPr>
        <w:t xml:space="preserve"> den </w:t>
      </w:r>
      <w:proofErr w:type="spellStart"/>
      <w:r>
        <w:rPr>
          <w:rStyle w:val="Fett"/>
        </w:rPr>
        <w:t>Geloven</w:t>
      </w:r>
      <w:proofErr w:type="spellEnd"/>
      <w:r>
        <w:rPr>
          <w:rStyle w:val="Fett"/>
        </w:rPr>
        <w:t xml:space="preserve"> in Jesum Christum </w:t>
      </w:r>
      <w:proofErr w:type="spellStart"/>
      <w:r>
        <w:rPr>
          <w:rStyle w:val="Fett"/>
        </w:rPr>
        <w:t>mynen</w:t>
      </w:r>
      <w:proofErr w:type="spellEnd"/>
      <w:r>
        <w:rPr>
          <w:rStyle w:val="Fett"/>
        </w:rPr>
        <w:t xml:space="preserve"> </w:t>
      </w:r>
      <w:proofErr w:type="spellStart"/>
      <w:r>
        <w:rPr>
          <w:rStyle w:val="Fett"/>
        </w:rPr>
        <w:t>hogen</w:t>
      </w:r>
      <w:proofErr w:type="spellEnd"/>
      <w:r>
        <w:rPr>
          <w:rStyle w:val="Fett"/>
        </w:rPr>
        <w:t xml:space="preserve"> </w:t>
      </w:r>
      <w:proofErr w:type="spellStart"/>
      <w:r>
        <w:rPr>
          <w:rStyle w:val="Fett"/>
        </w:rPr>
        <w:t>Prester</w:t>
      </w:r>
      <w:proofErr w:type="spellEnd"/>
      <w:r>
        <w:rPr>
          <w:rStyle w:val="Fett"/>
        </w:rPr>
        <w:t xml:space="preserve">, </w:t>
      </w:r>
      <w:proofErr w:type="spellStart"/>
      <w:r>
        <w:rPr>
          <w:rStyle w:val="Fett"/>
        </w:rPr>
        <w:t>tüchnisse</w:t>
      </w:r>
      <w:proofErr w:type="spellEnd"/>
      <w:r>
        <w:rPr>
          <w:rStyle w:val="Fett"/>
        </w:rPr>
        <w:t xml:space="preserve"> </w:t>
      </w:r>
      <w:proofErr w:type="spellStart"/>
      <w:r>
        <w:rPr>
          <w:rStyle w:val="Fett"/>
        </w:rPr>
        <w:t>gifft</w:t>
      </w:r>
      <w:proofErr w:type="spellEnd"/>
      <w:r>
        <w:rPr>
          <w:rStyle w:val="Fett"/>
        </w:rPr>
        <w:t xml:space="preserve">, dat </w:t>
      </w:r>
      <w:proofErr w:type="spellStart"/>
      <w:r>
        <w:rPr>
          <w:rStyle w:val="Fett"/>
        </w:rPr>
        <w:t>ick</w:t>
      </w:r>
      <w:proofErr w:type="spellEnd"/>
      <w:r>
        <w:rPr>
          <w:rStyle w:val="Fett"/>
        </w:rPr>
        <w:t xml:space="preserve"> ein Kindt Gades bin. Thom andern </w:t>
      </w:r>
      <w:proofErr w:type="spellStart"/>
      <w:r>
        <w:rPr>
          <w:rStyle w:val="Fett"/>
        </w:rPr>
        <w:t>uth</w:t>
      </w:r>
      <w:proofErr w:type="spellEnd"/>
      <w:r>
        <w:rPr>
          <w:rStyle w:val="Fett"/>
        </w:rPr>
        <w:t xml:space="preserve"> dem willen </w:t>
      </w:r>
      <w:proofErr w:type="spellStart"/>
      <w:r>
        <w:rPr>
          <w:rStyle w:val="Fett"/>
        </w:rPr>
        <w:t>unde</w:t>
      </w:r>
      <w:proofErr w:type="spellEnd"/>
      <w:r>
        <w:rPr>
          <w:rStyle w:val="Fett"/>
        </w:rPr>
        <w:t xml:space="preserve"> </w:t>
      </w:r>
      <w:proofErr w:type="spellStart"/>
      <w:r>
        <w:rPr>
          <w:rStyle w:val="Fett"/>
        </w:rPr>
        <w:t>lust</w:t>
      </w:r>
      <w:proofErr w:type="spellEnd"/>
      <w:r>
        <w:rPr>
          <w:rStyle w:val="Fett"/>
        </w:rPr>
        <w:t xml:space="preserve">, den </w:t>
      </w:r>
      <w:proofErr w:type="spellStart"/>
      <w:r>
        <w:rPr>
          <w:rStyle w:val="Fett"/>
        </w:rPr>
        <w:t>ick</w:t>
      </w:r>
      <w:proofErr w:type="spellEnd"/>
      <w:r>
        <w:rPr>
          <w:rStyle w:val="Fett"/>
        </w:rPr>
        <w:t xml:space="preserve"> </w:t>
      </w:r>
      <w:proofErr w:type="spellStart"/>
      <w:r>
        <w:rPr>
          <w:rStyle w:val="Fett"/>
        </w:rPr>
        <w:t>nha</w:t>
      </w:r>
      <w:proofErr w:type="spellEnd"/>
      <w:r>
        <w:rPr>
          <w:rStyle w:val="Fett"/>
        </w:rPr>
        <w:t xml:space="preserve"> dem inwendigen </w:t>
      </w:r>
      <w:proofErr w:type="spellStart"/>
      <w:r>
        <w:rPr>
          <w:rStyle w:val="Fett"/>
        </w:rPr>
        <w:t>Minschen</w:t>
      </w:r>
      <w:proofErr w:type="spellEnd"/>
      <w:r>
        <w:rPr>
          <w:rStyle w:val="Fett"/>
        </w:rPr>
        <w:t xml:space="preserve">, </w:t>
      </w:r>
      <w:proofErr w:type="spellStart"/>
      <w:r>
        <w:rPr>
          <w:rStyle w:val="Fett"/>
        </w:rPr>
        <w:t>dorch</w:t>
      </w:r>
      <w:proofErr w:type="spellEnd"/>
      <w:r>
        <w:rPr>
          <w:rStyle w:val="Fett"/>
        </w:rPr>
        <w:t xml:space="preserve"> den Geist Gades in </w:t>
      </w:r>
      <w:proofErr w:type="spellStart"/>
      <w:r>
        <w:rPr>
          <w:rStyle w:val="Fett"/>
        </w:rPr>
        <w:t>my</w:t>
      </w:r>
      <w:proofErr w:type="spellEnd"/>
      <w:r>
        <w:rPr>
          <w:rStyle w:val="Fett"/>
        </w:rPr>
        <w:t xml:space="preserve"> </w:t>
      </w:r>
      <w:proofErr w:type="spellStart"/>
      <w:r>
        <w:rPr>
          <w:rStyle w:val="Fett"/>
        </w:rPr>
        <w:t>völe</w:t>
      </w:r>
      <w:proofErr w:type="spellEnd"/>
      <w:r>
        <w:rPr>
          <w:rStyle w:val="Fett"/>
        </w:rPr>
        <w:t xml:space="preserve">, umme </w:t>
      </w:r>
      <w:proofErr w:type="spellStart"/>
      <w:r>
        <w:rPr>
          <w:rStyle w:val="Fett"/>
        </w:rPr>
        <w:t>Gade</w:t>
      </w:r>
      <w:proofErr w:type="spellEnd"/>
      <w:r>
        <w:rPr>
          <w:rStyle w:val="Fett"/>
        </w:rPr>
        <w:t xml:space="preserve"> dem </w:t>
      </w:r>
      <w:proofErr w:type="spellStart"/>
      <w:r>
        <w:rPr>
          <w:rStyle w:val="Fett"/>
        </w:rPr>
        <w:t>Heren</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denende</w:t>
      </w:r>
      <w:proofErr w:type="spellEnd"/>
      <w:r>
        <w:rPr>
          <w:rStyle w:val="Fett"/>
        </w:rPr>
        <w:t>.</w:t>
      </w:r>
      <w:r>
        <w:t xml:space="preserve"> </w:t>
      </w:r>
    </w:p>
    <w:p w14:paraId="5619695D" w14:textId="77777777" w:rsidR="001F22E0" w:rsidRDefault="001F22E0" w:rsidP="001F22E0">
      <w:pPr>
        <w:pStyle w:val="StandardWeb"/>
      </w:pPr>
      <w:r>
        <w:t xml:space="preserve">4. Wo </w:t>
      </w:r>
      <w:proofErr w:type="spellStart"/>
      <w:r>
        <w:t>schaltu</w:t>
      </w:r>
      <w:proofErr w:type="spellEnd"/>
      <w:r>
        <w:t xml:space="preserve"> denn </w:t>
      </w:r>
      <w:proofErr w:type="spellStart"/>
      <w:r>
        <w:t>Godt</w:t>
      </w:r>
      <w:proofErr w:type="spellEnd"/>
      <w:r>
        <w:t xml:space="preserve"> denen?</w:t>
      </w:r>
      <w:r>
        <w:br/>
      </w:r>
      <w:r>
        <w:rPr>
          <w:rStyle w:val="Fett"/>
        </w:rPr>
        <w:t xml:space="preserve">Nicht wo </w:t>
      </w:r>
      <w:proofErr w:type="spellStart"/>
      <w:r>
        <w:rPr>
          <w:rStyle w:val="Fett"/>
        </w:rPr>
        <w:t>myn</w:t>
      </w:r>
      <w:proofErr w:type="spellEnd"/>
      <w:r>
        <w:rPr>
          <w:rStyle w:val="Fett"/>
        </w:rPr>
        <w:t xml:space="preserve"> </w:t>
      </w:r>
      <w:proofErr w:type="spellStart"/>
      <w:r>
        <w:rPr>
          <w:rStyle w:val="Fett"/>
        </w:rPr>
        <w:t>egen</w:t>
      </w:r>
      <w:proofErr w:type="spellEnd"/>
      <w:r>
        <w:rPr>
          <w:rStyle w:val="Fett"/>
        </w:rPr>
        <w:t xml:space="preserve"> </w:t>
      </w:r>
      <w:proofErr w:type="spellStart"/>
      <w:r>
        <w:rPr>
          <w:rStyle w:val="Fett"/>
        </w:rPr>
        <w:t>gude</w:t>
      </w:r>
      <w:proofErr w:type="spellEnd"/>
      <w:r>
        <w:rPr>
          <w:rStyle w:val="Fett"/>
        </w:rPr>
        <w:t xml:space="preserve"> </w:t>
      </w:r>
      <w:proofErr w:type="spellStart"/>
      <w:r>
        <w:rPr>
          <w:rStyle w:val="Fett"/>
        </w:rPr>
        <w:t>meninge</w:t>
      </w:r>
      <w:proofErr w:type="spellEnd"/>
      <w:r>
        <w:rPr>
          <w:rStyle w:val="Fett"/>
        </w:rPr>
        <w:t xml:space="preserve">, </w:t>
      </w:r>
      <w:proofErr w:type="spellStart"/>
      <w:r>
        <w:rPr>
          <w:rStyle w:val="Fett"/>
        </w:rPr>
        <w:t>vernufft</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wyßheit</w:t>
      </w:r>
      <w:proofErr w:type="spellEnd"/>
      <w:r>
        <w:rPr>
          <w:rStyle w:val="Fett"/>
        </w:rPr>
        <w:t xml:space="preserve"> dichtet, </w:t>
      </w:r>
      <w:proofErr w:type="spellStart"/>
      <w:r>
        <w:rPr>
          <w:rStyle w:val="Fett"/>
        </w:rPr>
        <w:t>sunder</w:t>
      </w:r>
      <w:proofErr w:type="spellEnd"/>
      <w:r>
        <w:rPr>
          <w:rStyle w:val="Fett"/>
        </w:rPr>
        <w:t xml:space="preserve"> wo </w:t>
      </w:r>
      <w:proofErr w:type="spellStart"/>
      <w:r>
        <w:rPr>
          <w:rStyle w:val="Fett"/>
        </w:rPr>
        <w:t>Godt</w:t>
      </w:r>
      <w:proofErr w:type="spellEnd"/>
      <w:r>
        <w:rPr>
          <w:rStyle w:val="Fett"/>
        </w:rPr>
        <w:t xml:space="preserve"> </w:t>
      </w:r>
      <w:proofErr w:type="spellStart"/>
      <w:r>
        <w:rPr>
          <w:rStyle w:val="Fett"/>
        </w:rPr>
        <w:t>sulvest</w:t>
      </w:r>
      <w:proofErr w:type="spellEnd"/>
      <w:r>
        <w:rPr>
          <w:rStyle w:val="Fett"/>
        </w:rPr>
        <w:t xml:space="preserve"> in </w:t>
      </w:r>
      <w:proofErr w:type="spellStart"/>
      <w:r>
        <w:rPr>
          <w:rStyle w:val="Fett"/>
        </w:rPr>
        <w:t>synem</w:t>
      </w:r>
      <w:proofErr w:type="spellEnd"/>
      <w:r>
        <w:rPr>
          <w:rStyle w:val="Fett"/>
        </w:rPr>
        <w:t xml:space="preserve"> </w:t>
      </w:r>
      <w:proofErr w:type="spellStart"/>
      <w:r>
        <w:rPr>
          <w:rStyle w:val="Fett"/>
        </w:rPr>
        <w:t>hilligen</w:t>
      </w:r>
      <w:proofErr w:type="spellEnd"/>
      <w:r>
        <w:rPr>
          <w:rStyle w:val="Fett"/>
        </w:rPr>
        <w:t xml:space="preserve"> Worde </w:t>
      </w:r>
      <w:proofErr w:type="spellStart"/>
      <w:r>
        <w:rPr>
          <w:rStyle w:val="Fett"/>
        </w:rPr>
        <w:t>openbaret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hillich</w:t>
      </w:r>
      <w:proofErr w:type="spellEnd"/>
      <w:r>
        <w:rPr>
          <w:rStyle w:val="Fett"/>
        </w:rPr>
        <w:t xml:space="preserve"> </w:t>
      </w:r>
      <w:proofErr w:type="spellStart"/>
      <w:r>
        <w:rPr>
          <w:rStyle w:val="Fett"/>
        </w:rPr>
        <w:t>Gesette</w:t>
      </w:r>
      <w:proofErr w:type="spellEnd"/>
      <w:r>
        <w:rPr>
          <w:rStyle w:val="Fett"/>
        </w:rPr>
        <w:t xml:space="preserve"> van den </w:t>
      </w:r>
      <w:proofErr w:type="spellStart"/>
      <w:r>
        <w:rPr>
          <w:rStyle w:val="Fett"/>
        </w:rPr>
        <w:t>Minschen</w:t>
      </w:r>
      <w:proofErr w:type="spellEnd"/>
      <w:r>
        <w:rPr>
          <w:rStyle w:val="Fett"/>
        </w:rPr>
        <w:t xml:space="preserve"> </w:t>
      </w:r>
      <w:proofErr w:type="spellStart"/>
      <w:r>
        <w:rPr>
          <w:rStyle w:val="Fett"/>
        </w:rPr>
        <w:t>gevordert</w:t>
      </w:r>
      <w:proofErr w:type="spellEnd"/>
      <w:r>
        <w:rPr>
          <w:rStyle w:val="Fett"/>
        </w:rPr>
        <w:t xml:space="preserve"> </w:t>
      </w:r>
      <w:proofErr w:type="spellStart"/>
      <w:r>
        <w:rPr>
          <w:rStyle w:val="Fett"/>
        </w:rPr>
        <w:t>hefft</w:t>
      </w:r>
      <w:proofErr w:type="spellEnd"/>
      <w:r>
        <w:rPr>
          <w:rStyle w:val="Fett"/>
        </w:rPr>
        <w:t>.</w:t>
      </w:r>
      <w:r>
        <w:t xml:space="preserve"> </w:t>
      </w:r>
    </w:p>
    <w:p w14:paraId="27EBFAC4" w14:textId="77777777" w:rsidR="001F22E0" w:rsidRDefault="001F22E0" w:rsidP="001F22E0">
      <w:pPr>
        <w:pStyle w:val="StandardWeb"/>
      </w:pPr>
      <w:r>
        <w:t xml:space="preserve">5. Wo ludet dat </w:t>
      </w:r>
      <w:proofErr w:type="spellStart"/>
      <w:r>
        <w:t>Gesette</w:t>
      </w:r>
      <w:proofErr w:type="spellEnd"/>
      <w:r>
        <w:t>?</w:t>
      </w:r>
      <w:r>
        <w:br/>
      </w:r>
      <w:r>
        <w:rPr>
          <w:rStyle w:val="Fett"/>
        </w:rPr>
        <w:t xml:space="preserve">Dat </w:t>
      </w:r>
      <w:proofErr w:type="spellStart"/>
      <w:r>
        <w:rPr>
          <w:rStyle w:val="Fett"/>
        </w:rPr>
        <w:t>Gesette</w:t>
      </w:r>
      <w:proofErr w:type="spellEnd"/>
      <w:r>
        <w:rPr>
          <w:rStyle w:val="Fett"/>
        </w:rPr>
        <w:t xml:space="preserve"> </w:t>
      </w:r>
      <w:proofErr w:type="spellStart"/>
      <w:r>
        <w:rPr>
          <w:rStyle w:val="Fett"/>
        </w:rPr>
        <w:t>vervatet</w:t>
      </w:r>
      <w:proofErr w:type="spellEnd"/>
      <w:r>
        <w:rPr>
          <w:rStyle w:val="Fett"/>
        </w:rPr>
        <w:t xml:space="preserve"> </w:t>
      </w:r>
      <w:proofErr w:type="spellStart"/>
      <w:r>
        <w:rPr>
          <w:rStyle w:val="Fett"/>
        </w:rPr>
        <w:t>tein</w:t>
      </w:r>
      <w:proofErr w:type="spellEnd"/>
      <w:r>
        <w:rPr>
          <w:rStyle w:val="Fett"/>
        </w:rPr>
        <w:t xml:space="preserve"> </w:t>
      </w:r>
      <w:proofErr w:type="spellStart"/>
      <w:r>
        <w:rPr>
          <w:rStyle w:val="Fett"/>
        </w:rPr>
        <w:t>Gebade</w:t>
      </w:r>
      <w:proofErr w:type="spellEnd"/>
      <w:r>
        <w:rPr>
          <w:rStyle w:val="Fett"/>
        </w:rPr>
        <w:t xml:space="preserve">, </w:t>
      </w:r>
      <w:proofErr w:type="spellStart"/>
      <w:r>
        <w:rPr>
          <w:rStyle w:val="Fett"/>
        </w:rPr>
        <w:t>darvan</w:t>
      </w:r>
      <w:proofErr w:type="spellEnd"/>
      <w:r>
        <w:rPr>
          <w:rStyle w:val="Fett"/>
        </w:rPr>
        <w:t xml:space="preserve"> dat erste </w:t>
      </w:r>
      <w:proofErr w:type="spellStart"/>
      <w:r>
        <w:rPr>
          <w:rStyle w:val="Fett"/>
        </w:rPr>
        <w:t>Gebodt</w:t>
      </w:r>
      <w:proofErr w:type="spellEnd"/>
      <w:r>
        <w:rPr>
          <w:rStyle w:val="Fett"/>
        </w:rPr>
        <w:t xml:space="preserve"> süß ludet.</w:t>
      </w:r>
      <w:r>
        <w:t xml:space="preserve"> </w:t>
      </w:r>
    </w:p>
    <w:p w14:paraId="22FFECD9" w14:textId="77777777" w:rsidR="001F22E0" w:rsidRDefault="001F22E0" w:rsidP="001F22E0">
      <w:pPr>
        <w:pStyle w:val="StandardWeb"/>
      </w:pPr>
      <w:r>
        <w:rPr>
          <w:rStyle w:val="Fett"/>
        </w:rPr>
        <w:t xml:space="preserve">Dat erste </w:t>
      </w:r>
      <w:proofErr w:type="spellStart"/>
      <w:r>
        <w:rPr>
          <w:rStyle w:val="Fett"/>
        </w:rPr>
        <w:t>Gebodt</w:t>
      </w:r>
      <w:proofErr w:type="spellEnd"/>
      <w:r>
        <w:rPr>
          <w:rStyle w:val="Fett"/>
        </w:rPr>
        <w:t>.</w:t>
      </w:r>
      <w:r>
        <w:br/>
      </w:r>
      <w:proofErr w:type="spellStart"/>
      <w:r>
        <w:rPr>
          <w:rStyle w:val="Fett"/>
        </w:rPr>
        <w:t>Ick</w:t>
      </w:r>
      <w:proofErr w:type="spellEnd"/>
      <w:r>
        <w:rPr>
          <w:rStyle w:val="Fett"/>
        </w:rPr>
        <w:t xml:space="preserve"> bin de </w:t>
      </w:r>
      <w:proofErr w:type="spellStart"/>
      <w:r>
        <w:rPr>
          <w:rStyle w:val="Fett"/>
        </w:rPr>
        <w:t>HEre</w:t>
      </w:r>
      <w:proofErr w:type="spellEnd"/>
      <w:r>
        <w:rPr>
          <w:rStyle w:val="Fett"/>
        </w:rPr>
        <w:t xml:space="preserve"> </w:t>
      </w:r>
      <w:proofErr w:type="spellStart"/>
      <w:r>
        <w:rPr>
          <w:rStyle w:val="Fett"/>
        </w:rPr>
        <w:t>dyn</w:t>
      </w:r>
      <w:proofErr w:type="spellEnd"/>
      <w:r>
        <w:rPr>
          <w:rStyle w:val="Fett"/>
        </w:rPr>
        <w:t xml:space="preserve"> </w:t>
      </w:r>
      <w:proofErr w:type="spellStart"/>
      <w:r>
        <w:rPr>
          <w:rStyle w:val="Fett"/>
        </w:rPr>
        <w:t>GOdt</w:t>
      </w:r>
      <w:proofErr w:type="spellEnd"/>
      <w:r>
        <w:rPr>
          <w:rStyle w:val="Fett"/>
        </w:rPr>
        <w:t xml:space="preserve">, de </w:t>
      </w:r>
      <w:proofErr w:type="spellStart"/>
      <w:r>
        <w:rPr>
          <w:rStyle w:val="Fett"/>
        </w:rPr>
        <w:t>dy</w:t>
      </w:r>
      <w:proofErr w:type="spellEnd"/>
      <w:r>
        <w:rPr>
          <w:rStyle w:val="Fett"/>
        </w:rPr>
        <w:t xml:space="preserve"> </w:t>
      </w:r>
      <w:proofErr w:type="spellStart"/>
      <w:r>
        <w:rPr>
          <w:rStyle w:val="Fett"/>
        </w:rPr>
        <w:t>uth</w:t>
      </w:r>
      <w:proofErr w:type="spellEnd"/>
      <w:r>
        <w:rPr>
          <w:rStyle w:val="Fett"/>
        </w:rPr>
        <w:t xml:space="preserve"> </w:t>
      </w:r>
      <w:proofErr w:type="spellStart"/>
      <w:r>
        <w:rPr>
          <w:rStyle w:val="Fett"/>
        </w:rPr>
        <w:t>Egyptenlande</w:t>
      </w:r>
      <w:proofErr w:type="spellEnd"/>
      <w:r>
        <w:rPr>
          <w:rStyle w:val="Fett"/>
        </w:rPr>
        <w:t xml:space="preserve">, </w:t>
      </w:r>
      <w:proofErr w:type="spellStart"/>
      <w:r>
        <w:rPr>
          <w:rStyle w:val="Fett"/>
        </w:rPr>
        <w:t>uth</w:t>
      </w:r>
      <w:proofErr w:type="spellEnd"/>
      <w:r>
        <w:rPr>
          <w:rStyle w:val="Fett"/>
        </w:rPr>
        <w:t xml:space="preserve"> dem </w:t>
      </w:r>
      <w:proofErr w:type="spellStart"/>
      <w:r>
        <w:rPr>
          <w:rStyle w:val="Fett"/>
        </w:rPr>
        <w:t>Densthuse</w:t>
      </w:r>
      <w:proofErr w:type="spellEnd"/>
      <w:r>
        <w:rPr>
          <w:rStyle w:val="Fett"/>
        </w:rPr>
        <w:t xml:space="preserve"> </w:t>
      </w:r>
      <w:proofErr w:type="spellStart"/>
      <w:r>
        <w:rPr>
          <w:rStyle w:val="Fett"/>
        </w:rPr>
        <w:t>gevöret</w:t>
      </w:r>
      <w:proofErr w:type="spellEnd"/>
      <w:r>
        <w:rPr>
          <w:rStyle w:val="Fett"/>
        </w:rPr>
        <w:t xml:space="preserve"> </w:t>
      </w:r>
      <w:proofErr w:type="spellStart"/>
      <w:r>
        <w:rPr>
          <w:rStyle w:val="Fett"/>
        </w:rPr>
        <w:t>hebbe</w:t>
      </w:r>
      <w:proofErr w:type="spellEnd"/>
      <w:r>
        <w:rPr>
          <w:rStyle w:val="Fett"/>
        </w:rPr>
        <w:t xml:space="preserve">, Du schalt </w:t>
      </w:r>
      <w:proofErr w:type="spellStart"/>
      <w:r>
        <w:rPr>
          <w:rStyle w:val="Fett"/>
        </w:rPr>
        <w:t>nene</w:t>
      </w:r>
      <w:proofErr w:type="spellEnd"/>
      <w:r>
        <w:rPr>
          <w:rStyle w:val="Fett"/>
        </w:rPr>
        <w:t xml:space="preserve"> ander noch </w:t>
      </w:r>
      <w:proofErr w:type="spellStart"/>
      <w:r>
        <w:rPr>
          <w:rStyle w:val="Fett"/>
        </w:rPr>
        <w:t>frembde</w:t>
      </w:r>
      <w:proofErr w:type="spellEnd"/>
      <w:r>
        <w:rPr>
          <w:rStyle w:val="Fett"/>
        </w:rPr>
        <w:t xml:space="preserve"> </w:t>
      </w:r>
      <w:proofErr w:type="spellStart"/>
      <w:r>
        <w:rPr>
          <w:rStyle w:val="Fett"/>
        </w:rPr>
        <w:t>Goden</w:t>
      </w:r>
      <w:proofErr w:type="spellEnd"/>
      <w:r>
        <w:rPr>
          <w:rStyle w:val="Fett"/>
        </w:rPr>
        <w:t xml:space="preserve"> </w:t>
      </w:r>
      <w:proofErr w:type="spellStart"/>
      <w:r>
        <w:rPr>
          <w:rStyle w:val="Fett"/>
        </w:rPr>
        <w:t>vör</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beneven</w:t>
      </w:r>
      <w:proofErr w:type="spellEnd"/>
      <w:r>
        <w:rPr>
          <w:rStyle w:val="Fett"/>
        </w:rPr>
        <w:t xml:space="preserve"> </w:t>
      </w:r>
      <w:proofErr w:type="spellStart"/>
      <w:r>
        <w:rPr>
          <w:rStyle w:val="Fett"/>
        </w:rPr>
        <w:t>my</w:t>
      </w:r>
      <w:proofErr w:type="spellEnd"/>
      <w:r>
        <w:rPr>
          <w:rStyle w:val="Fett"/>
        </w:rPr>
        <w:t xml:space="preserve"> </w:t>
      </w:r>
      <w:proofErr w:type="spellStart"/>
      <w:r>
        <w:rPr>
          <w:rStyle w:val="Fett"/>
        </w:rPr>
        <w:t>hebben</w:t>
      </w:r>
      <w:proofErr w:type="spellEnd"/>
      <w:r>
        <w:rPr>
          <w:rStyle w:val="Fett"/>
        </w:rPr>
        <w:t>.</w:t>
      </w:r>
      <w:r>
        <w:t xml:space="preserve"> </w:t>
      </w:r>
    </w:p>
    <w:p w14:paraId="4F2E0AC9" w14:textId="77777777" w:rsidR="001F22E0" w:rsidRDefault="001F22E0" w:rsidP="001F22E0">
      <w:pPr>
        <w:pStyle w:val="StandardWeb"/>
      </w:pPr>
      <w:r>
        <w:rPr>
          <w:rStyle w:val="Fett"/>
        </w:rPr>
        <w:t xml:space="preserve">Dat ander </w:t>
      </w:r>
      <w:proofErr w:type="spellStart"/>
      <w:r>
        <w:rPr>
          <w:rStyle w:val="Fett"/>
        </w:rPr>
        <w:t>Gebodt</w:t>
      </w:r>
      <w:proofErr w:type="spellEnd"/>
      <w:r>
        <w:rPr>
          <w:rStyle w:val="Fett"/>
        </w:rPr>
        <w:t>.</w:t>
      </w:r>
      <w:r>
        <w:br/>
      </w:r>
      <w:r>
        <w:rPr>
          <w:rStyle w:val="Fett"/>
        </w:rPr>
        <w:t xml:space="preserve">Du </w:t>
      </w:r>
      <w:proofErr w:type="spellStart"/>
      <w:r>
        <w:rPr>
          <w:rStyle w:val="Fett"/>
        </w:rPr>
        <w:t>schlat</w:t>
      </w:r>
      <w:proofErr w:type="spellEnd"/>
      <w:r>
        <w:rPr>
          <w:rStyle w:val="Fett"/>
        </w:rPr>
        <w:t xml:space="preserve"> </w:t>
      </w:r>
      <w:proofErr w:type="spellStart"/>
      <w:r>
        <w:rPr>
          <w:rStyle w:val="Fett"/>
        </w:rPr>
        <w:t>dy</w:t>
      </w:r>
      <w:proofErr w:type="spellEnd"/>
      <w:r>
        <w:rPr>
          <w:rStyle w:val="Fett"/>
        </w:rPr>
        <w:t xml:space="preserve"> </w:t>
      </w:r>
      <w:proofErr w:type="spellStart"/>
      <w:r>
        <w:rPr>
          <w:rStyle w:val="Fett"/>
        </w:rPr>
        <w:t>neen</w:t>
      </w:r>
      <w:proofErr w:type="spellEnd"/>
      <w:r>
        <w:rPr>
          <w:rStyle w:val="Fett"/>
        </w:rPr>
        <w:t xml:space="preserve"> </w:t>
      </w:r>
      <w:proofErr w:type="spellStart"/>
      <w:r>
        <w:rPr>
          <w:rStyle w:val="Fett"/>
        </w:rPr>
        <w:t>gegoten</w:t>
      </w:r>
      <w:proofErr w:type="spellEnd"/>
      <w:r>
        <w:rPr>
          <w:rStyle w:val="Fett"/>
        </w:rPr>
        <w:t xml:space="preserve"> noch </w:t>
      </w:r>
      <w:proofErr w:type="spellStart"/>
      <w:r>
        <w:rPr>
          <w:rStyle w:val="Fett"/>
        </w:rPr>
        <w:t>gesneden</w:t>
      </w:r>
      <w:proofErr w:type="spellEnd"/>
      <w:r>
        <w:rPr>
          <w:rStyle w:val="Fett"/>
        </w:rPr>
        <w:t xml:space="preserve"> Bilde </w:t>
      </w:r>
      <w:proofErr w:type="spellStart"/>
      <w:r>
        <w:rPr>
          <w:rStyle w:val="Fett"/>
        </w:rPr>
        <w:t>maken</w:t>
      </w:r>
      <w:proofErr w:type="spellEnd"/>
      <w:r>
        <w:rPr>
          <w:rStyle w:val="Fett"/>
        </w:rPr>
        <w:t xml:space="preserve">, ja gar </w:t>
      </w:r>
      <w:proofErr w:type="spellStart"/>
      <w:r>
        <w:rPr>
          <w:rStyle w:val="Fett"/>
        </w:rPr>
        <w:t>nene</w:t>
      </w:r>
      <w:proofErr w:type="spellEnd"/>
      <w:r>
        <w:rPr>
          <w:rStyle w:val="Fett"/>
        </w:rPr>
        <w:t xml:space="preserve"> </w:t>
      </w:r>
      <w:proofErr w:type="spellStart"/>
      <w:r>
        <w:rPr>
          <w:rStyle w:val="Fett"/>
        </w:rPr>
        <w:t>Bildtnisse</w:t>
      </w:r>
      <w:proofErr w:type="spellEnd"/>
      <w:r>
        <w:rPr>
          <w:rStyle w:val="Fett"/>
        </w:rPr>
        <w:t xml:space="preserve"> noch </w:t>
      </w:r>
      <w:proofErr w:type="spellStart"/>
      <w:r>
        <w:rPr>
          <w:rStyle w:val="Fett"/>
        </w:rPr>
        <w:t>gelickenisse</w:t>
      </w:r>
      <w:proofErr w:type="spellEnd"/>
      <w:r>
        <w:rPr>
          <w:rStyle w:val="Fett"/>
        </w:rPr>
        <w:t xml:space="preserve">, noch de dinge de im </w:t>
      </w:r>
      <w:proofErr w:type="spellStart"/>
      <w:r>
        <w:rPr>
          <w:rStyle w:val="Fett"/>
        </w:rPr>
        <w:t>Hemmel</w:t>
      </w:r>
      <w:proofErr w:type="spellEnd"/>
      <w:r>
        <w:rPr>
          <w:rStyle w:val="Fett"/>
        </w:rPr>
        <w:t xml:space="preserve"> </w:t>
      </w:r>
      <w:proofErr w:type="spellStart"/>
      <w:r>
        <w:rPr>
          <w:rStyle w:val="Fett"/>
        </w:rPr>
        <w:t>darboven</w:t>
      </w:r>
      <w:proofErr w:type="spellEnd"/>
      <w:r>
        <w:rPr>
          <w:rStyle w:val="Fett"/>
        </w:rPr>
        <w:t xml:space="preserve">, noch deß dat dar </w:t>
      </w:r>
      <w:proofErr w:type="spellStart"/>
      <w:r>
        <w:rPr>
          <w:rStyle w:val="Fett"/>
        </w:rPr>
        <w:t>nedden</w:t>
      </w:r>
      <w:proofErr w:type="spellEnd"/>
      <w:r>
        <w:rPr>
          <w:rStyle w:val="Fett"/>
        </w:rPr>
        <w:t xml:space="preserve"> </w:t>
      </w:r>
      <w:proofErr w:type="spellStart"/>
      <w:r>
        <w:rPr>
          <w:rStyle w:val="Fett"/>
        </w:rPr>
        <w:t>up</w:t>
      </w:r>
      <w:proofErr w:type="spellEnd"/>
      <w:r>
        <w:rPr>
          <w:rStyle w:val="Fett"/>
        </w:rPr>
        <w:t xml:space="preserve"> Erden, </w:t>
      </w:r>
      <w:proofErr w:type="spellStart"/>
      <w:r>
        <w:rPr>
          <w:rStyle w:val="Fett"/>
        </w:rPr>
        <w:t>edder</w:t>
      </w:r>
      <w:proofErr w:type="spellEnd"/>
      <w:r>
        <w:rPr>
          <w:rStyle w:val="Fett"/>
        </w:rPr>
        <w:t xml:space="preserve"> deß dat im </w:t>
      </w:r>
      <w:proofErr w:type="spellStart"/>
      <w:r>
        <w:rPr>
          <w:rStyle w:val="Fett"/>
        </w:rPr>
        <w:t>Water</w:t>
      </w:r>
      <w:proofErr w:type="spellEnd"/>
      <w:r>
        <w:rPr>
          <w:rStyle w:val="Fett"/>
        </w:rPr>
        <w:t xml:space="preserve"> </w:t>
      </w:r>
      <w:proofErr w:type="spellStart"/>
      <w:r>
        <w:rPr>
          <w:rStyle w:val="Fett"/>
        </w:rPr>
        <w:t>under</w:t>
      </w:r>
      <w:proofErr w:type="spellEnd"/>
      <w:r>
        <w:rPr>
          <w:rStyle w:val="Fett"/>
        </w:rPr>
        <w:t xml:space="preserve"> der Erden </w:t>
      </w:r>
      <w:proofErr w:type="spellStart"/>
      <w:r>
        <w:rPr>
          <w:rStyle w:val="Fett"/>
        </w:rPr>
        <w:t>is</w:t>
      </w:r>
      <w:proofErr w:type="spellEnd"/>
      <w:r>
        <w:rPr>
          <w:rStyle w:val="Fett"/>
        </w:rPr>
        <w:t xml:space="preserve">: Bede se nicht an, ehre </w:t>
      </w:r>
      <w:proofErr w:type="spellStart"/>
      <w:r>
        <w:rPr>
          <w:rStyle w:val="Fett"/>
        </w:rPr>
        <w:t>unde</w:t>
      </w:r>
      <w:proofErr w:type="spellEnd"/>
      <w:r>
        <w:rPr>
          <w:rStyle w:val="Fett"/>
        </w:rPr>
        <w:t xml:space="preserve"> </w:t>
      </w:r>
      <w:proofErr w:type="spellStart"/>
      <w:r>
        <w:rPr>
          <w:rStyle w:val="Fett"/>
        </w:rPr>
        <w:t>dene</w:t>
      </w:r>
      <w:proofErr w:type="spellEnd"/>
      <w:r>
        <w:rPr>
          <w:rStyle w:val="Fett"/>
        </w:rPr>
        <w:t xml:space="preserve"> en nicht. </w:t>
      </w:r>
      <w:proofErr w:type="spellStart"/>
      <w:r>
        <w:rPr>
          <w:rStyle w:val="Fett"/>
        </w:rPr>
        <w:t>Wente</w:t>
      </w:r>
      <w:proofErr w:type="spellEnd"/>
      <w:r>
        <w:rPr>
          <w:rStyle w:val="Fett"/>
        </w:rPr>
        <w:t xml:space="preserve"> </w:t>
      </w:r>
      <w:proofErr w:type="spellStart"/>
      <w:r>
        <w:rPr>
          <w:rStyle w:val="Fett"/>
        </w:rPr>
        <w:t>ick</w:t>
      </w:r>
      <w:proofErr w:type="spellEnd"/>
      <w:r>
        <w:rPr>
          <w:rStyle w:val="Fett"/>
        </w:rPr>
        <w:t xml:space="preserve"> bin de HErr </w:t>
      </w:r>
      <w:proofErr w:type="spellStart"/>
      <w:r>
        <w:rPr>
          <w:rStyle w:val="Fett"/>
        </w:rPr>
        <w:t>dyn</w:t>
      </w:r>
      <w:proofErr w:type="spellEnd"/>
      <w:r>
        <w:rPr>
          <w:rStyle w:val="Fett"/>
        </w:rPr>
        <w:t xml:space="preserve"> </w:t>
      </w:r>
      <w:proofErr w:type="spellStart"/>
      <w:r>
        <w:rPr>
          <w:rStyle w:val="Fett"/>
        </w:rPr>
        <w:t>GOdt</w:t>
      </w:r>
      <w:proofErr w:type="spellEnd"/>
      <w:r>
        <w:rPr>
          <w:rStyle w:val="Fett"/>
        </w:rPr>
        <w:t xml:space="preserve">, ein </w:t>
      </w:r>
      <w:proofErr w:type="spellStart"/>
      <w:r>
        <w:rPr>
          <w:rStyle w:val="Fett"/>
        </w:rPr>
        <w:t>starck</w:t>
      </w:r>
      <w:proofErr w:type="spellEnd"/>
      <w:r>
        <w:rPr>
          <w:rStyle w:val="Fett"/>
        </w:rPr>
        <w:t xml:space="preserve"> </w:t>
      </w:r>
      <w:proofErr w:type="spellStart"/>
      <w:r>
        <w:rPr>
          <w:rStyle w:val="Fett"/>
        </w:rPr>
        <w:t>Iverer</w:t>
      </w:r>
      <w:proofErr w:type="spellEnd"/>
      <w:r>
        <w:rPr>
          <w:rStyle w:val="Fett"/>
        </w:rPr>
        <w:t xml:space="preserve">, </w:t>
      </w:r>
      <w:proofErr w:type="spellStart"/>
      <w:r>
        <w:rPr>
          <w:rStyle w:val="Fett"/>
        </w:rPr>
        <w:t>Ick</w:t>
      </w:r>
      <w:proofErr w:type="spellEnd"/>
      <w:r>
        <w:rPr>
          <w:rStyle w:val="Fett"/>
        </w:rPr>
        <w:t xml:space="preserve"> straffe de </w:t>
      </w:r>
      <w:proofErr w:type="spellStart"/>
      <w:r>
        <w:rPr>
          <w:rStyle w:val="Fett"/>
        </w:rPr>
        <w:t>bößheit</w:t>
      </w:r>
      <w:proofErr w:type="spellEnd"/>
      <w:r>
        <w:rPr>
          <w:rStyle w:val="Fett"/>
        </w:rPr>
        <w:t xml:space="preserve"> der </w:t>
      </w:r>
      <w:proofErr w:type="spellStart"/>
      <w:r>
        <w:rPr>
          <w:rStyle w:val="Fett"/>
        </w:rPr>
        <w:t>Vederen</w:t>
      </w:r>
      <w:proofErr w:type="spellEnd"/>
      <w:r>
        <w:rPr>
          <w:rStyle w:val="Fett"/>
        </w:rPr>
        <w:t xml:space="preserve"> an den Kindern, in dat </w:t>
      </w:r>
      <w:proofErr w:type="spellStart"/>
      <w:r>
        <w:rPr>
          <w:rStyle w:val="Fett"/>
        </w:rPr>
        <w:t>drüdde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verde</w:t>
      </w:r>
      <w:proofErr w:type="spellEnd"/>
      <w:r>
        <w:rPr>
          <w:rStyle w:val="Fett"/>
        </w:rPr>
        <w:t xml:space="preserve"> </w:t>
      </w:r>
      <w:proofErr w:type="spellStart"/>
      <w:r>
        <w:rPr>
          <w:rStyle w:val="Fett"/>
        </w:rPr>
        <w:t>geslechte</w:t>
      </w:r>
      <w:proofErr w:type="spellEnd"/>
      <w:r>
        <w:rPr>
          <w:rStyle w:val="Fett"/>
        </w:rPr>
        <w:t xml:space="preserve"> an allen de </w:t>
      </w:r>
      <w:proofErr w:type="spellStart"/>
      <w:r>
        <w:rPr>
          <w:rStyle w:val="Fett"/>
        </w:rPr>
        <w:t>my</w:t>
      </w:r>
      <w:proofErr w:type="spellEnd"/>
      <w:r>
        <w:rPr>
          <w:rStyle w:val="Fett"/>
        </w:rPr>
        <w:t xml:space="preserve"> haten, </w:t>
      </w:r>
      <w:proofErr w:type="spellStart"/>
      <w:r>
        <w:rPr>
          <w:rStyle w:val="Fett"/>
        </w:rPr>
        <w:t>Barmherticheit</w:t>
      </w:r>
      <w:proofErr w:type="spellEnd"/>
      <w:r>
        <w:rPr>
          <w:rStyle w:val="Fett"/>
        </w:rPr>
        <w:t xml:space="preserve"> </w:t>
      </w:r>
      <w:proofErr w:type="spellStart"/>
      <w:r>
        <w:rPr>
          <w:rStyle w:val="Fett"/>
        </w:rPr>
        <w:t>överst</w:t>
      </w:r>
      <w:proofErr w:type="spellEnd"/>
      <w:r>
        <w:rPr>
          <w:rStyle w:val="Fett"/>
        </w:rPr>
        <w:t xml:space="preserve"> </w:t>
      </w:r>
      <w:proofErr w:type="spellStart"/>
      <w:r>
        <w:rPr>
          <w:rStyle w:val="Fett"/>
        </w:rPr>
        <w:t>bewise</w:t>
      </w:r>
      <w:proofErr w:type="spellEnd"/>
      <w:r>
        <w:rPr>
          <w:rStyle w:val="Fett"/>
        </w:rPr>
        <w:t xml:space="preserve"> </w:t>
      </w:r>
      <w:proofErr w:type="spellStart"/>
      <w:r>
        <w:rPr>
          <w:rStyle w:val="Fett"/>
        </w:rPr>
        <w:t>ick</w:t>
      </w:r>
      <w:proofErr w:type="spellEnd"/>
      <w:r>
        <w:rPr>
          <w:rStyle w:val="Fett"/>
        </w:rPr>
        <w:t xml:space="preserve"> in </w:t>
      </w:r>
      <w:proofErr w:type="spellStart"/>
      <w:r>
        <w:rPr>
          <w:rStyle w:val="Fett"/>
        </w:rPr>
        <w:t>dusent</w:t>
      </w:r>
      <w:proofErr w:type="spellEnd"/>
      <w:r>
        <w:rPr>
          <w:rStyle w:val="Fett"/>
        </w:rPr>
        <w:t xml:space="preserve"> </w:t>
      </w:r>
      <w:proofErr w:type="spellStart"/>
      <w:r>
        <w:rPr>
          <w:rStyle w:val="Fett"/>
        </w:rPr>
        <w:t>geslechte</w:t>
      </w:r>
      <w:proofErr w:type="spellEnd"/>
      <w:r>
        <w:rPr>
          <w:rStyle w:val="Fett"/>
        </w:rPr>
        <w:t xml:space="preserve">, der </w:t>
      </w:r>
      <w:proofErr w:type="spellStart"/>
      <w:r>
        <w:rPr>
          <w:rStyle w:val="Fett"/>
        </w:rPr>
        <w:t>jennen</w:t>
      </w:r>
      <w:proofErr w:type="spellEnd"/>
      <w:r>
        <w:rPr>
          <w:rStyle w:val="Fett"/>
        </w:rPr>
        <w:t xml:space="preserve"> de </w:t>
      </w:r>
      <w:proofErr w:type="spellStart"/>
      <w:r>
        <w:rPr>
          <w:rStyle w:val="Fett"/>
        </w:rPr>
        <w:t>my</w:t>
      </w:r>
      <w:proofErr w:type="spellEnd"/>
      <w:r>
        <w:rPr>
          <w:rStyle w:val="Fett"/>
        </w:rPr>
        <w:t xml:space="preserve"> </w:t>
      </w:r>
      <w:proofErr w:type="spellStart"/>
      <w:r>
        <w:rPr>
          <w:rStyle w:val="Fett"/>
        </w:rPr>
        <w:t>leeff</w:t>
      </w:r>
      <w:proofErr w:type="spellEnd"/>
      <w:r>
        <w:rPr>
          <w:rStyle w:val="Fett"/>
        </w:rPr>
        <w:t xml:space="preserve"> </w:t>
      </w:r>
      <w:proofErr w:type="spellStart"/>
      <w:r>
        <w:rPr>
          <w:rStyle w:val="Fett"/>
        </w:rPr>
        <w:t>hebben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myne</w:t>
      </w:r>
      <w:proofErr w:type="spellEnd"/>
      <w:r>
        <w:rPr>
          <w:rStyle w:val="Fett"/>
        </w:rPr>
        <w:t xml:space="preserve"> </w:t>
      </w:r>
      <w:proofErr w:type="spellStart"/>
      <w:r>
        <w:rPr>
          <w:rStyle w:val="Fett"/>
        </w:rPr>
        <w:t>gebode</w:t>
      </w:r>
      <w:proofErr w:type="spellEnd"/>
      <w:r>
        <w:rPr>
          <w:rStyle w:val="Fett"/>
        </w:rPr>
        <w:t xml:space="preserve"> holden.</w:t>
      </w:r>
      <w:r>
        <w:t xml:space="preserve"> </w:t>
      </w:r>
    </w:p>
    <w:p w14:paraId="3460A593" w14:textId="77777777" w:rsidR="001F22E0" w:rsidRDefault="001F22E0" w:rsidP="001F22E0">
      <w:pPr>
        <w:pStyle w:val="StandardWeb"/>
      </w:pPr>
      <w:r>
        <w:rPr>
          <w:rStyle w:val="Fett"/>
        </w:rPr>
        <w:t xml:space="preserve">Dat </w:t>
      </w:r>
      <w:proofErr w:type="spellStart"/>
      <w:r>
        <w:rPr>
          <w:rStyle w:val="Fett"/>
        </w:rPr>
        <w:t>drüdde</w:t>
      </w:r>
      <w:proofErr w:type="spellEnd"/>
      <w:r>
        <w:rPr>
          <w:rStyle w:val="Fett"/>
        </w:rPr>
        <w:t xml:space="preserve"> </w:t>
      </w:r>
      <w:proofErr w:type="spellStart"/>
      <w:r>
        <w:rPr>
          <w:rStyle w:val="Fett"/>
        </w:rPr>
        <w:t>Gebodt</w:t>
      </w:r>
      <w:proofErr w:type="spellEnd"/>
      <w:r>
        <w:rPr>
          <w:rStyle w:val="Fett"/>
        </w:rPr>
        <w:t>.</w:t>
      </w:r>
      <w:r>
        <w:br/>
      </w:r>
      <w:r>
        <w:rPr>
          <w:rStyle w:val="Fett"/>
        </w:rPr>
        <w:t xml:space="preserve">Du schalt den Namen deß HErren </w:t>
      </w:r>
      <w:proofErr w:type="spellStart"/>
      <w:r>
        <w:rPr>
          <w:rStyle w:val="Fett"/>
        </w:rPr>
        <w:t>dynes</w:t>
      </w:r>
      <w:proofErr w:type="spellEnd"/>
      <w:r>
        <w:rPr>
          <w:rStyle w:val="Fett"/>
        </w:rPr>
        <w:t xml:space="preserve"> Gades, nicht </w:t>
      </w:r>
      <w:proofErr w:type="spellStart"/>
      <w:r>
        <w:rPr>
          <w:rStyle w:val="Fett"/>
        </w:rPr>
        <w:t>unnütte</w:t>
      </w:r>
      <w:proofErr w:type="spellEnd"/>
      <w:r>
        <w:rPr>
          <w:rStyle w:val="Fett"/>
        </w:rPr>
        <w:t xml:space="preserve">, </w:t>
      </w:r>
      <w:proofErr w:type="spellStart"/>
      <w:r>
        <w:rPr>
          <w:rStyle w:val="Fett"/>
        </w:rPr>
        <w:t>vergeves</w:t>
      </w:r>
      <w:proofErr w:type="spellEnd"/>
      <w:r>
        <w:rPr>
          <w:rStyle w:val="Fett"/>
        </w:rPr>
        <w:t xml:space="preserve">, </w:t>
      </w:r>
      <w:proofErr w:type="spellStart"/>
      <w:r>
        <w:rPr>
          <w:rStyle w:val="Fett"/>
        </w:rPr>
        <w:t>ydel</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lichtverdich</w:t>
      </w:r>
      <w:proofErr w:type="spellEnd"/>
      <w:r>
        <w:rPr>
          <w:rStyle w:val="Fett"/>
        </w:rPr>
        <w:t xml:space="preserve"> </w:t>
      </w:r>
      <w:proofErr w:type="spellStart"/>
      <w:r>
        <w:rPr>
          <w:rStyle w:val="Fett"/>
        </w:rPr>
        <w:t>nömen</w:t>
      </w:r>
      <w:proofErr w:type="spellEnd"/>
      <w:r>
        <w:rPr>
          <w:rStyle w:val="Fett"/>
        </w:rPr>
        <w:t xml:space="preserve">, </w:t>
      </w:r>
      <w:proofErr w:type="spellStart"/>
      <w:r>
        <w:rPr>
          <w:rStyle w:val="Fett"/>
        </w:rPr>
        <w:t>vören</w:t>
      </w:r>
      <w:proofErr w:type="spellEnd"/>
      <w:r>
        <w:rPr>
          <w:rStyle w:val="Fett"/>
        </w:rPr>
        <w:t xml:space="preserve"> </w:t>
      </w:r>
      <w:proofErr w:type="spellStart"/>
      <w:r>
        <w:rPr>
          <w:rStyle w:val="Fett"/>
        </w:rPr>
        <w:t>effte</w:t>
      </w:r>
      <w:proofErr w:type="spellEnd"/>
      <w:r>
        <w:rPr>
          <w:rStyle w:val="Fett"/>
        </w:rPr>
        <w:t xml:space="preserve"> </w:t>
      </w:r>
      <w:proofErr w:type="spellStart"/>
      <w:r>
        <w:rPr>
          <w:rStyle w:val="Fett"/>
        </w:rPr>
        <w:t>mißbrucken</w:t>
      </w:r>
      <w:proofErr w:type="spellEnd"/>
      <w:r>
        <w:rPr>
          <w:rStyle w:val="Fett"/>
        </w:rPr>
        <w:t xml:space="preserve">. </w:t>
      </w:r>
      <w:proofErr w:type="spellStart"/>
      <w:r>
        <w:rPr>
          <w:rStyle w:val="Fett"/>
        </w:rPr>
        <w:t>Wente</w:t>
      </w:r>
      <w:proofErr w:type="spellEnd"/>
      <w:r>
        <w:rPr>
          <w:rStyle w:val="Fett"/>
        </w:rPr>
        <w:t xml:space="preserve"> de </w:t>
      </w:r>
      <w:proofErr w:type="spellStart"/>
      <w:r>
        <w:rPr>
          <w:rStyle w:val="Fett"/>
        </w:rPr>
        <w:t>HEre</w:t>
      </w:r>
      <w:proofErr w:type="spellEnd"/>
      <w:r>
        <w:rPr>
          <w:rStyle w:val="Fett"/>
        </w:rPr>
        <w:t xml:space="preserve"> wert den nicht </w:t>
      </w:r>
      <w:proofErr w:type="spellStart"/>
      <w:r>
        <w:rPr>
          <w:rStyle w:val="Fett"/>
        </w:rPr>
        <w:t>unschuldich</w:t>
      </w:r>
      <w:proofErr w:type="spellEnd"/>
      <w:r>
        <w:rPr>
          <w:rStyle w:val="Fett"/>
        </w:rPr>
        <w:t xml:space="preserve"> holden, </w:t>
      </w:r>
      <w:proofErr w:type="spellStart"/>
      <w:r>
        <w:rPr>
          <w:rStyle w:val="Fett"/>
        </w:rPr>
        <w:t>edder</w:t>
      </w:r>
      <w:proofErr w:type="spellEnd"/>
      <w:r>
        <w:rPr>
          <w:rStyle w:val="Fett"/>
        </w:rPr>
        <w:t xml:space="preserve"> </w:t>
      </w:r>
      <w:proofErr w:type="spellStart"/>
      <w:r>
        <w:rPr>
          <w:rStyle w:val="Fett"/>
        </w:rPr>
        <w:t>ungestraffet</w:t>
      </w:r>
      <w:proofErr w:type="spellEnd"/>
      <w:r>
        <w:rPr>
          <w:rStyle w:val="Fett"/>
        </w:rPr>
        <w:t xml:space="preserve"> </w:t>
      </w:r>
      <w:proofErr w:type="spellStart"/>
      <w:r>
        <w:rPr>
          <w:rStyle w:val="Fett"/>
        </w:rPr>
        <w:t>laten</w:t>
      </w:r>
      <w:proofErr w:type="spellEnd"/>
      <w:r>
        <w:rPr>
          <w:rStyle w:val="Fett"/>
        </w:rPr>
        <w:t xml:space="preserve">, de </w:t>
      </w:r>
      <w:proofErr w:type="spellStart"/>
      <w:r>
        <w:rPr>
          <w:rStyle w:val="Fett"/>
        </w:rPr>
        <w:t>synen</w:t>
      </w:r>
      <w:proofErr w:type="spellEnd"/>
      <w:r>
        <w:rPr>
          <w:rStyle w:val="Fett"/>
        </w:rPr>
        <w:t xml:space="preserve"> Namen </w:t>
      </w:r>
      <w:proofErr w:type="spellStart"/>
      <w:r>
        <w:rPr>
          <w:rStyle w:val="Fett"/>
        </w:rPr>
        <w:t>unnütte</w:t>
      </w:r>
      <w:proofErr w:type="spellEnd"/>
      <w:r>
        <w:rPr>
          <w:rStyle w:val="Fett"/>
        </w:rPr>
        <w:t xml:space="preserve">, </w:t>
      </w:r>
      <w:proofErr w:type="spellStart"/>
      <w:r>
        <w:rPr>
          <w:rStyle w:val="Fett"/>
        </w:rPr>
        <w:t>vergeves</w:t>
      </w:r>
      <w:proofErr w:type="spellEnd"/>
      <w:r>
        <w:rPr>
          <w:rStyle w:val="Fett"/>
        </w:rPr>
        <w:t xml:space="preserve">, </w:t>
      </w:r>
      <w:proofErr w:type="spellStart"/>
      <w:r>
        <w:rPr>
          <w:rStyle w:val="Fett"/>
        </w:rPr>
        <w:t>ydel</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lichtverdich</w:t>
      </w:r>
      <w:proofErr w:type="spellEnd"/>
      <w:r>
        <w:rPr>
          <w:rStyle w:val="Fett"/>
        </w:rPr>
        <w:t xml:space="preserve"> </w:t>
      </w:r>
      <w:proofErr w:type="spellStart"/>
      <w:r>
        <w:rPr>
          <w:rStyle w:val="Fett"/>
        </w:rPr>
        <w:t>nömet</w:t>
      </w:r>
      <w:proofErr w:type="spellEnd"/>
      <w:r>
        <w:rPr>
          <w:rStyle w:val="Fett"/>
        </w:rPr>
        <w:t xml:space="preserve">, </w:t>
      </w:r>
      <w:proofErr w:type="spellStart"/>
      <w:r>
        <w:rPr>
          <w:rStyle w:val="Fett"/>
        </w:rPr>
        <w:t>vöret</w:t>
      </w:r>
      <w:proofErr w:type="spellEnd"/>
      <w:r>
        <w:rPr>
          <w:rStyle w:val="Fett"/>
        </w:rPr>
        <w:t xml:space="preserve"> </w:t>
      </w:r>
      <w:proofErr w:type="spellStart"/>
      <w:r>
        <w:rPr>
          <w:rStyle w:val="Fett"/>
        </w:rPr>
        <w:t>effte</w:t>
      </w:r>
      <w:proofErr w:type="spellEnd"/>
      <w:r>
        <w:rPr>
          <w:rStyle w:val="Fett"/>
        </w:rPr>
        <w:t xml:space="preserve"> </w:t>
      </w:r>
      <w:proofErr w:type="spellStart"/>
      <w:r>
        <w:rPr>
          <w:rStyle w:val="Fett"/>
        </w:rPr>
        <w:t>mißbrucket</w:t>
      </w:r>
      <w:proofErr w:type="spellEnd"/>
      <w:r>
        <w:rPr>
          <w:rStyle w:val="Fett"/>
        </w:rPr>
        <w:t>.</w:t>
      </w:r>
      <w:r>
        <w:t xml:space="preserve"> </w:t>
      </w:r>
    </w:p>
    <w:p w14:paraId="7ABCC919" w14:textId="77777777" w:rsidR="001F22E0" w:rsidRDefault="001F22E0" w:rsidP="001F22E0">
      <w:pPr>
        <w:pStyle w:val="StandardWeb"/>
      </w:pPr>
      <w:r>
        <w:rPr>
          <w:rStyle w:val="Fett"/>
        </w:rPr>
        <w:t xml:space="preserve">Dat </w:t>
      </w:r>
      <w:proofErr w:type="spellStart"/>
      <w:r>
        <w:rPr>
          <w:rStyle w:val="Fett"/>
        </w:rPr>
        <w:t>veerde</w:t>
      </w:r>
      <w:proofErr w:type="spellEnd"/>
      <w:r>
        <w:rPr>
          <w:rStyle w:val="Fett"/>
        </w:rPr>
        <w:t xml:space="preserve"> </w:t>
      </w:r>
      <w:proofErr w:type="spellStart"/>
      <w:r>
        <w:rPr>
          <w:rStyle w:val="Fett"/>
        </w:rPr>
        <w:t>Gebodt</w:t>
      </w:r>
      <w:proofErr w:type="spellEnd"/>
      <w:r>
        <w:rPr>
          <w:rStyle w:val="Fett"/>
        </w:rPr>
        <w:t>.</w:t>
      </w:r>
      <w:r>
        <w:br/>
      </w:r>
      <w:proofErr w:type="spellStart"/>
      <w:r>
        <w:rPr>
          <w:rStyle w:val="Fett"/>
        </w:rPr>
        <w:t>Gedencke</w:t>
      </w:r>
      <w:proofErr w:type="spellEnd"/>
      <w:r>
        <w:rPr>
          <w:rStyle w:val="Fett"/>
        </w:rPr>
        <w:t xml:space="preserve"> deß Sabbat </w:t>
      </w:r>
      <w:proofErr w:type="spellStart"/>
      <w:r>
        <w:rPr>
          <w:rStyle w:val="Fett"/>
        </w:rPr>
        <w:t>dages</w:t>
      </w:r>
      <w:proofErr w:type="spellEnd"/>
      <w:r>
        <w:rPr>
          <w:rStyle w:val="Fett"/>
        </w:rPr>
        <w:t xml:space="preserve"> dat du en </w:t>
      </w:r>
      <w:proofErr w:type="spellStart"/>
      <w:r>
        <w:rPr>
          <w:rStyle w:val="Fett"/>
        </w:rPr>
        <w:t>hilligest</w:t>
      </w:r>
      <w:proofErr w:type="spellEnd"/>
      <w:r>
        <w:rPr>
          <w:rStyle w:val="Fett"/>
        </w:rPr>
        <w:t xml:space="preserve">. </w:t>
      </w:r>
      <w:proofErr w:type="spellStart"/>
      <w:r>
        <w:rPr>
          <w:rStyle w:val="Fett"/>
        </w:rPr>
        <w:t>Söß</w:t>
      </w:r>
      <w:proofErr w:type="spellEnd"/>
      <w:r>
        <w:rPr>
          <w:rStyle w:val="Fett"/>
        </w:rPr>
        <w:t xml:space="preserve"> </w:t>
      </w:r>
      <w:proofErr w:type="spellStart"/>
      <w:r>
        <w:rPr>
          <w:rStyle w:val="Fett"/>
        </w:rPr>
        <w:t>dage</w:t>
      </w:r>
      <w:proofErr w:type="spellEnd"/>
      <w:r>
        <w:rPr>
          <w:rStyle w:val="Fett"/>
        </w:rPr>
        <w:t xml:space="preserve"> </w:t>
      </w:r>
      <w:proofErr w:type="spellStart"/>
      <w:r>
        <w:rPr>
          <w:rStyle w:val="Fett"/>
        </w:rPr>
        <w:t>schaltu</w:t>
      </w:r>
      <w:proofErr w:type="spellEnd"/>
      <w:r>
        <w:rPr>
          <w:rStyle w:val="Fett"/>
        </w:rPr>
        <w:t xml:space="preserve"> </w:t>
      </w:r>
      <w:proofErr w:type="spellStart"/>
      <w:r>
        <w:rPr>
          <w:rStyle w:val="Fett"/>
        </w:rPr>
        <w:t>arbeiden</w:t>
      </w:r>
      <w:proofErr w:type="spellEnd"/>
      <w:r>
        <w:rPr>
          <w:rStyle w:val="Fett"/>
        </w:rPr>
        <w:t xml:space="preserve">, </w:t>
      </w:r>
      <w:proofErr w:type="spellStart"/>
      <w:r>
        <w:rPr>
          <w:rStyle w:val="Fett"/>
        </w:rPr>
        <w:t>unde</w:t>
      </w:r>
      <w:proofErr w:type="spellEnd"/>
      <w:r>
        <w:rPr>
          <w:rStyle w:val="Fett"/>
        </w:rPr>
        <w:t xml:space="preserve"> alle </w:t>
      </w:r>
      <w:proofErr w:type="spellStart"/>
      <w:r>
        <w:rPr>
          <w:rStyle w:val="Fett"/>
        </w:rPr>
        <w:t>dyne</w:t>
      </w:r>
      <w:proofErr w:type="spellEnd"/>
      <w:r>
        <w:rPr>
          <w:rStyle w:val="Fett"/>
        </w:rPr>
        <w:t xml:space="preserve"> </w:t>
      </w:r>
      <w:proofErr w:type="spellStart"/>
      <w:r>
        <w:rPr>
          <w:rStyle w:val="Fett"/>
        </w:rPr>
        <w:t>Wercke</w:t>
      </w:r>
      <w:proofErr w:type="spellEnd"/>
      <w:r>
        <w:rPr>
          <w:rStyle w:val="Fett"/>
        </w:rPr>
        <w:t xml:space="preserve"> </w:t>
      </w:r>
      <w:proofErr w:type="spellStart"/>
      <w:r>
        <w:rPr>
          <w:rStyle w:val="Fett"/>
        </w:rPr>
        <w:t>dhon</w:t>
      </w:r>
      <w:proofErr w:type="spellEnd"/>
      <w:r>
        <w:rPr>
          <w:rStyle w:val="Fett"/>
        </w:rPr>
        <w:t xml:space="preserve">, Am </w:t>
      </w:r>
      <w:proofErr w:type="spellStart"/>
      <w:r>
        <w:rPr>
          <w:rStyle w:val="Fett"/>
        </w:rPr>
        <w:t>sövenden</w:t>
      </w:r>
      <w:proofErr w:type="spellEnd"/>
      <w:r>
        <w:rPr>
          <w:rStyle w:val="Fett"/>
        </w:rPr>
        <w:t xml:space="preserve"> </w:t>
      </w:r>
      <w:proofErr w:type="spellStart"/>
      <w:r>
        <w:rPr>
          <w:rStyle w:val="Fett"/>
        </w:rPr>
        <w:t>Dage</w:t>
      </w:r>
      <w:proofErr w:type="spellEnd"/>
      <w:r>
        <w:rPr>
          <w:rStyle w:val="Fett"/>
        </w:rPr>
        <w:t xml:space="preserve"> </w:t>
      </w:r>
      <w:proofErr w:type="spellStart"/>
      <w:r>
        <w:rPr>
          <w:rStyle w:val="Fett"/>
        </w:rPr>
        <w:t>överst</w:t>
      </w:r>
      <w:proofErr w:type="spellEnd"/>
      <w:r>
        <w:rPr>
          <w:rStyle w:val="Fett"/>
        </w:rPr>
        <w:t xml:space="preserve"> </w:t>
      </w:r>
      <w:proofErr w:type="spellStart"/>
      <w:r>
        <w:rPr>
          <w:rStyle w:val="Fett"/>
        </w:rPr>
        <w:t>is</w:t>
      </w:r>
      <w:proofErr w:type="spellEnd"/>
      <w:r>
        <w:rPr>
          <w:rStyle w:val="Fett"/>
        </w:rPr>
        <w:t xml:space="preserve"> de Sabbat deß </w:t>
      </w:r>
      <w:proofErr w:type="spellStart"/>
      <w:r>
        <w:rPr>
          <w:rStyle w:val="Fett"/>
        </w:rPr>
        <w:t>HEren</w:t>
      </w:r>
      <w:proofErr w:type="spellEnd"/>
      <w:r>
        <w:rPr>
          <w:rStyle w:val="Fett"/>
        </w:rPr>
        <w:t xml:space="preserve"> </w:t>
      </w:r>
      <w:proofErr w:type="spellStart"/>
      <w:r>
        <w:rPr>
          <w:rStyle w:val="Fett"/>
        </w:rPr>
        <w:t>dynes</w:t>
      </w:r>
      <w:proofErr w:type="spellEnd"/>
      <w:r>
        <w:rPr>
          <w:rStyle w:val="Fett"/>
        </w:rPr>
        <w:t xml:space="preserve"> Gades, so </w:t>
      </w:r>
      <w:proofErr w:type="spellStart"/>
      <w:r>
        <w:rPr>
          <w:rStyle w:val="Fett"/>
        </w:rPr>
        <w:t>schaltu</w:t>
      </w:r>
      <w:proofErr w:type="spellEnd"/>
      <w:r>
        <w:rPr>
          <w:rStyle w:val="Fett"/>
        </w:rPr>
        <w:t xml:space="preserve"> </w:t>
      </w:r>
      <w:proofErr w:type="spellStart"/>
      <w:r>
        <w:rPr>
          <w:rStyle w:val="Fett"/>
        </w:rPr>
        <w:t>nen</w:t>
      </w:r>
      <w:proofErr w:type="spellEnd"/>
      <w:r>
        <w:rPr>
          <w:rStyle w:val="Fett"/>
        </w:rPr>
        <w:t xml:space="preserve"> </w:t>
      </w:r>
      <w:proofErr w:type="spellStart"/>
      <w:r>
        <w:rPr>
          <w:rStyle w:val="Fett"/>
        </w:rPr>
        <w:t>Werck</w:t>
      </w:r>
      <w:proofErr w:type="spellEnd"/>
      <w:r>
        <w:rPr>
          <w:rStyle w:val="Fett"/>
        </w:rPr>
        <w:t xml:space="preserve"> </w:t>
      </w:r>
      <w:proofErr w:type="spellStart"/>
      <w:r>
        <w:rPr>
          <w:rStyle w:val="Fett"/>
        </w:rPr>
        <w:t>dhon</w:t>
      </w:r>
      <w:proofErr w:type="spellEnd"/>
      <w:r>
        <w:rPr>
          <w:rStyle w:val="Fett"/>
        </w:rPr>
        <w:t xml:space="preserve">, noch </w:t>
      </w:r>
      <w:proofErr w:type="spellStart"/>
      <w:r>
        <w:rPr>
          <w:rStyle w:val="Fett"/>
        </w:rPr>
        <w:t>dyn</w:t>
      </w:r>
      <w:proofErr w:type="spellEnd"/>
      <w:r>
        <w:rPr>
          <w:rStyle w:val="Fett"/>
        </w:rPr>
        <w:t xml:space="preserve"> </w:t>
      </w:r>
      <w:proofErr w:type="spellStart"/>
      <w:r>
        <w:rPr>
          <w:rStyle w:val="Fett"/>
        </w:rPr>
        <w:t>Söne</w:t>
      </w:r>
      <w:proofErr w:type="spellEnd"/>
      <w:r>
        <w:rPr>
          <w:rStyle w:val="Fett"/>
        </w:rPr>
        <w:t xml:space="preserve">, noch </w:t>
      </w:r>
      <w:proofErr w:type="spellStart"/>
      <w:r>
        <w:rPr>
          <w:rStyle w:val="Fett"/>
        </w:rPr>
        <w:t>dyne</w:t>
      </w:r>
      <w:proofErr w:type="spellEnd"/>
      <w:r>
        <w:rPr>
          <w:rStyle w:val="Fett"/>
        </w:rPr>
        <w:t xml:space="preserve"> </w:t>
      </w:r>
      <w:proofErr w:type="spellStart"/>
      <w:r>
        <w:rPr>
          <w:rStyle w:val="Fett"/>
        </w:rPr>
        <w:t>Doochter</w:t>
      </w:r>
      <w:proofErr w:type="spellEnd"/>
      <w:r>
        <w:rPr>
          <w:rStyle w:val="Fett"/>
        </w:rPr>
        <w:t xml:space="preserve">, noch </w:t>
      </w:r>
      <w:proofErr w:type="spellStart"/>
      <w:r>
        <w:rPr>
          <w:rStyle w:val="Fett"/>
        </w:rPr>
        <w:t>dyn</w:t>
      </w:r>
      <w:proofErr w:type="spellEnd"/>
      <w:r>
        <w:rPr>
          <w:rStyle w:val="Fett"/>
        </w:rPr>
        <w:t xml:space="preserve"> Knecht, noch </w:t>
      </w:r>
      <w:proofErr w:type="spellStart"/>
      <w:r>
        <w:rPr>
          <w:rStyle w:val="Fett"/>
        </w:rPr>
        <w:t>dyne</w:t>
      </w:r>
      <w:proofErr w:type="spellEnd"/>
      <w:r>
        <w:rPr>
          <w:rStyle w:val="Fett"/>
        </w:rPr>
        <w:t xml:space="preserve"> Maget, </w:t>
      </w:r>
      <w:proofErr w:type="spellStart"/>
      <w:r>
        <w:rPr>
          <w:rStyle w:val="Fett"/>
        </w:rPr>
        <w:t>up</w:t>
      </w:r>
      <w:proofErr w:type="spellEnd"/>
      <w:r>
        <w:rPr>
          <w:rStyle w:val="Fett"/>
        </w:rPr>
        <w:t xml:space="preserve"> dat se </w:t>
      </w:r>
      <w:proofErr w:type="spellStart"/>
      <w:r>
        <w:rPr>
          <w:rStyle w:val="Fett"/>
        </w:rPr>
        <w:t>rouwen</w:t>
      </w:r>
      <w:proofErr w:type="spellEnd"/>
      <w:r>
        <w:rPr>
          <w:rStyle w:val="Fett"/>
        </w:rPr>
        <w:t xml:space="preserve"> als du, noch </w:t>
      </w:r>
      <w:proofErr w:type="spellStart"/>
      <w:r>
        <w:rPr>
          <w:rStyle w:val="Fett"/>
        </w:rPr>
        <w:t>dyn</w:t>
      </w:r>
      <w:proofErr w:type="spellEnd"/>
      <w:r>
        <w:rPr>
          <w:rStyle w:val="Fett"/>
        </w:rPr>
        <w:t xml:space="preserve"> </w:t>
      </w:r>
      <w:proofErr w:type="spellStart"/>
      <w:r>
        <w:rPr>
          <w:rStyle w:val="Fett"/>
        </w:rPr>
        <w:t>Osse</w:t>
      </w:r>
      <w:proofErr w:type="spellEnd"/>
      <w:r>
        <w:rPr>
          <w:rStyle w:val="Fett"/>
        </w:rPr>
        <w:t xml:space="preserve">, noch </w:t>
      </w:r>
      <w:proofErr w:type="spellStart"/>
      <w:r>
        <w:rPr>
          <w:rStyle w:val="Fett"/>
        </w:rPr>
        <w:t>dyn</w:t>
      </w:r>
      <w:proofErr w:type="spellEnd"/>
      <w:r>
        <w:rPr>
          <w:rStyle w:val="Fett"/>
        </w:rPr>
        <w:t xml:space="preserve"> Esel, noch alle </w:t>
      </w:r>
      <w:proofErr w:type="spellStart"/>
      <w:r>
        <w:rPr>
          <w:rStyle w:val="Fett"/>
        </w:rPr>
        <w:t>dyn</w:t>
      </w:r>
      <w:proofErr w:type="spellEnd"/>
      <w:r>
        <w:rPr>
          <w:rStyle w:val="Fett"/>
        </w:rPr>
        <w:t xml:space="preserve"> </w:t>
      </w:r>
      <w:proofErr w:type="spellStart"/>
      <w:r>
        <w:rPr>
          <w:rStyle w:val="Fett"/>
        </w:rPr>
        <w:t>Vehe</w:t>
      </w:r>
      <w:proofErr w:type="spellEnd"/>
      <w:r>
        <w:rPr>
          <w:rStyle w:val="Fett"/>
        </w:rPr>
        <w:t xml:space="preserve">, noch </w:t>
      </w:r>
      <w:proofErr w:type="spellStart"/>
      <w:r>
        <w:rPr>
          <w:rStyle w:val="Fett"/>
        </w:rPr>
        <w:t>dyn</w:t>
      </w:r>
      <w:proofErr w:type="spellEnd"/>
      <w:r>
        <w:rPr>
          <w:rStyle w:val="Fett"/>
        </w:rPr>
        <w:t xml:space="preserve"> </w:t>
      </w:r>
      <w:proofErr w:type="spellStart"/>
      <w:r>
        <w:rPr>
          <w:rStyle w:val="Fett"/>
        </w:rPr>
        <w:t>Fremdbelinck</w:t>
      </w:r>
      <w:proofErr w:type="spellEnd"/>
      <w:r>
        <w:rPr>
          <w:rStyle w:val="Fett"/>
        </w:rPr>
        <w:t xml:space="preserve"> de in </w:t>
      </w:r>
      <w:proofErr w:type="spellStart"/>
      <w:r>
        <w:rPr>
          <w:rStyle w:val="Fett"/>
        </w:rPr>
        <w:t>dyner</w:t>
      </w:r>
      <w:proofErr w:type="spellEnd"/>
      <w:r>
        <w:rPr>
          <w:rStyle w:val="Fett"/>
        </w:rPr>
        <w:t xml:space="preserve"> Stadt </w:t>
      </w:r>
      <w:proofErr w:type="spellStart"/>
      <w:r>
        <w:rPr>
          <w:rStyle w:val="Fett"/>
        </w:rPr>
        <w:t>dhör</w:t>
      </w:r>
      <w:proofErr w:type="spellEnd"/>
      <w:r>
        <w:rPr>
          <w:rStyle w:val="Fett"/>
        </w:rPr>
        <w:t xml:space="preserve"> wohnet. </w:t>
      </w:r>
      <w:proofErr w:type="spellStart"/>
      <w:r>
        <w:rPr>
          <w:rStyle w:val="Fett"/>
        </w:rPr>
        <w:t>Wente</w:t>
      </w:r>
      <w:proofErr w:type="spellEnd"/>
      <w:r>
        <w:rPr>
          <w:rStyle w:val="Fett"/>
        </w:rPr>
        <w:t xml:space="preserve"> in </w:t>
      </w:r>
      <w:proofErr w:type="spellStart"/>
      <w:r>
        <w:rPr>
          <w:rStyle w:val="Fett"/>
        </w:rPr>
        <w:t>söß</w:t>
      </w:r>
      <w:proofErr w:type="spellEnd"/>
      <w:r>
        <w:rPr>
          <w:rStyle w:val="Fett"/>
        </w:rPr>
        <w:t xml:space="preserve"> </w:t>
      </w:r>
      <w:proofErr w:type="spellStart"/>
      <w:r>
        <w:rPr>
          <w:rStyle w:val="Fett"/>
        </w:rPr>
        <w:t>Dage</w:t>
      </w:r>
      <w:proofErr w:type="spellEnd"/>
      <w:r>
        <w:rPr>
          <w:rStyle w:val="Fett"/>
        </w:rPr>
        <w:t xml:space="preserve"> </w:t>
      </w:r>
      <w:proofErr w:type="spellStart"/>
      <w:r>
        <w:rPr>
          <w:rStyle w:val="Fett"/>
        </w:rPr>
        <w:t>hefft</w:t>
      </w:r>
      <w:proofErr w:type="spellEnd"/>
      <w:r>
        <w:rPr>
          <w:rStyle w:val="Fett"/>
        </w:rPr>
        <w:t xml:space="preserve"> de </w:t>
      </w:r>
      <w:proofErr w:type="spellStart"/>
      <w:r>
        <w:rPr>
          <w:rStyle w:val="Fett"/>
        </w:rPr>
        <w:t>HEre</w:t>
      </w:r>
      <w:proofErr w:type="spellEnd"/>
      <w:r>
        <w:rPr>
          <w:rStyle w:val="Fett"/>
        </w:rPr>
        <w:t xml:space="preserve"> </w:t>
      </w:r>
      <w:proofErr w:type="spellStart"/>
      <w:r>
        <w:rPr>
          <w:rStyle w:val="Fett"/>
        </w:rPr>
        <w:t>Hemmel</w:t>
      </w:r>
      <w:proofErr w:type="spellEnd"/>
      <w:r>
        <w:rPr>
          <w:rStyle w:val="Fett"/>
        </w:rPr>
        <w:t xml:space="preserve"> </w:t>
      </w:r>
      <w:proofErr w:type="spellStart"/>
      <w:r>
        <w:rPr>
          <w:rStyle w:val="Fett"/>
        </w:rPr>
        <w:t>unde</w:t>
      </w:r>
      <w:proofErr w:type="spellEnd"/>
      <w:r>
        <w:rPr>
          <w:rStyle w:val="Fett"/>
        </w:rPr>
        <w:t xml:space="preserve"> Erde </w:t>
      </w:r>
      <w:proofErr w:type="spellStart"/>
      <w:r>
        <w:rPr>
          <w:rStyle w:val="Fett"/>
        </w:rPr>
        <w:t>gemaket</w:t>
      </w:r>
      <w:proofErr w:type="spellEnd"/>
      <w:r>
        <w:rPr>
          <w:rStyle w:val="Fett"/>
        </w:rPr>
        <w:t xml:space="preserve">, dat </w:t>
      </w:r>
      <w:proofErr w:type="spellStart"/>
      <w:r>
        <w:rPr>
          <w:rStyle w:val="Fett"/>
        </w:rPr>
        <w:t>Water</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allent</w:t>
      </w:r>
      <w:proofErr w:type="spellEnd"/>
      <w:r>
        <w:rPr>
          <w:rStyle w:val="Fett"/>
        </w:rPr>
        <w:t xml:space="preserve"> </w:t>
      </w:r>
      <w:proofErr w:type="spellStart"/>
      <w:r>
        <w:rPr>
          <w:rStyle w:val="Fett"/>
        </w:rPr>
        <w:t>wat</w:t>
      </w:r>
      <w:proofErr w:type="spellEnd"/>
      <w:r>
        <w:rPr>
          <w:rStyle w:val="Fett"/>
        </w:rPr>
        <w:t xml:space="preserve"> </w:t>
      </w:r>
      <w:proofErr w:type="spellStart"/>
      <w:r>
        <w:rPr>
          <w:rStyle w:val="Fett"/>
        </w:rPr>
        <w:t>darinne</w:t>
      </w:r>
      <w:proofErr w:type="spellEnd"/>
      <w:r>
        <w:rPr>
          <w:rStyle w:val="Fett"/>
        </w:rPr>
        <w:t xml:space="preserve"> ist, </w:t>
      </w:r>
      <w:proofErr w:type="spellStart"/>
      <w:r>
        <w:rPr>
          <w:rStyle w:val="Fett"/>
        </w:rPr>
        <w:t>unde</w:t>
      </w:r>
      <w:proofErr w:type="spellEnd"/>
      <w:r>
        <w:rPr>
          <w:rStyle w:val="Fett"/>
        </w:rPr>
        <w:t xml:space="preserve"> </w:t>
      </w:r>
      <w:proofErr w:type="spellStart"/>
      <w:r>
        <w:rPr>
          <w:rStyle w:val="Fett"/>
        </w:rPr>
        <w:t>rouwede</w:t>
      </w:r>
      <w:proofErr w:type="spellEnd"/>
      <w:r>
        <w:rPr>
          <w:rStyle w:val="Fett"/>
        </w:rPr>
        <w:t xml:space="preserve"> am </w:t>
      </w:r>
      <w:proofErr w:type="spellStart"/>
      <w:r>
        <w:rPr>
          <w:rStyle w:val="Fett"/>
        </w:rPr>
        <w:t>sövenden</w:t>
      </w:r>
      <w:proofErr w:type="spellEnd"/>
      <w:r>
        <w:rPr>
          <w:rStyle w:val="Fett"/>
        </w:rPr>
        <w:t xml:space="preserve"> </w:t>
      </w:r>
      <w:proofErr w:type="spellStart"/>
      <w:r>
        <w:rPr>
          <w:rStyle w:val="Fett"/>
        </w:rPr>
        <w:t>dage</w:t>
      </w:r>
      <w:proofErr w:type="spellEnd"/>
      <w:r>
        <w:rPr>
          <w:rStyle w:val="Fett"/>
        </w:rPr>
        <w:t xml:space="preserve"> van aller </w:t>
      </w:r>
      <w:proofErr w:type="spellStart"/>
      <w:r>
        <w:rPr>
          <w:rStyle w:val="Fett"/>
        </w:rPr>
        <w:t>arbeit</w:t>
      </w:r>
      <w:proofErr w:type="spellEnd"/>
      <w:r>
        <w:rPr>
          <w:rStyle w:val="Fett"/>
        </w:rPr>
        <w:t xml:space="preserve">, </w:t>
      </w:r>
      <w:proofErr w:type="spellStart"/>
      <w:r>
        <w:rPr>
          <w:rStyle w:val="Fett"/>
        </w:rPr>
        <w:t>darumme</w:t>
      </w:r>
      <w:proofErr w:type="spellEnd"/>
      <w:r>
        <w:rPr>
          <w:rStyle w:val="Fett"/>
        </w:rPr>
        <w:t xml:space="preserve"> </w:t>
      </w:r>
      <w:proofErr w:type="spellStart"/>
      <w:r>
        <w:rPr>
          <w:rStyle w:val="Fett"/>
        </w:rPr>
        <w:t>segende</w:t>
      </w:r>
      <w:proofErr w:type="spellEnd"/>
      <w:r>
        <w:rPr>
          <w:rStyle w:val="Fett"/>
        </w:rPr>
        <w:t xml:space="preserve"> de </w:t>
      </w:r>
      <w:proofErr w:type="spellStart"/>
      <w:r>
        <w:rPr>
          <w:rStyle w:val="Fett"/>
        </w:rPr>
        <w:t>HEre</w:t>
      </w:r>
      <w:proofErr w:type="spellEnd"/>
      <w:r>
        <w:rPr>
          <w:rStyle w:val="Fett"/>
        </w:rPr>
        <w:t xml:space="preserve"> den Sabbat </w:t>
      </w:r>
      <w:proofErr w:type="spellStart"/>
      <w:r>
        <w:rPr>
          <w:rStyle w:val="Fett"/>
        </w:rPr>
        <w:t>dach</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hilligede</w:t>
      </w:r>
      <w:proofErr w:type="spellEnd"/>
      <w:r>
        <w:rPr>
          <w:rStyle w:val="Fett"/>
        </w:rPr>
        <w:t xml:space="preserve"> en.</w:t>
      </w:r>
      <w:r>
        <w:t xml:space="preserve"> </w:t>
      </w:r>
    </w:p>
    <w:p w14:paraId="377BB5F9" w14:textId="77777777" w:rsidR="001F22E0" w:rsidRDefault="001F22E0" w:rsidP="001F22E0">
      <w:pPr>
        <w:pStyle w:val="StandardWeb"/>
      </w:pPr>
      <w:r>
        <w:rPr>
          <w:rStyle w:val="Fett"/>
        </w:rPr>
        <w:t xml:space="preserve">Dat </w:t>
      </w:r>
      <w:proofErr w:type="spellStart"/>
      <w:r>
        <w:rPr>
          <w:rStyle w:val="Fett"/>
        </w:rPr>
        <w:t>vöffte</w:t>
      </w:r>
      <w:proofErr w:type="spellEnd"/>
      <w:r>
        <w:rPr>
          <w:rStyle w:val="Fett"/>
        </w:rPr>
        <w:t xml:space="preserve"> </w:t>
      </w:r>
      <w:proofErr w:type="spellStart"/>
      <w:r>
        <w:rPr>
          <w:rStyle w:val="Fett"/>
        </w:rPr>
        <w:t>Gebodt</w:t>
      </w:r>
      <w:proofErr w:type="spellEnd"/>
      <w:r>
        <w:rPr>
          <w:rStyle w:val="Fett"/>
        </w:rPr>
        <w:t>.</w:t>
      </w:r>
      <w:r>
        <w:br/>
      </w:r>
      <w:r>
        <w:rPr>
          <w:rStyle w:val="Fett"/>
        </w:rPr>
        <w:t xml:space="preserve">Du schalt </w:t>
      </w:r>
      <w:proofErr w:type="spellStart"/>
      <w:r>
        <w:rPr>
          <w:rStyle w:val="Fett"/>
        </w:rPr>
        <w:t>dynen</w:t>
      </w:r>
      <w:proofErr w:type="spellEnd"/>
      <w:r>
        <w:rPr>
          <w:rStyle w:val="Fett"/>
        </w:rPr>
        <w:t xml:space="preserve"> Vader </w:t>
      </w:r>
      <w:proofErr w:type="spellStart"/>
      <w:r>
        <w:rPr>
          <w:rStyle w:val="Fett"/>
        </w:rPr>
        <w:t>unde</w:t>
      </w:r>
      <w:proofErr w:type="spellEnd"/>
      <w:r>
        <w:rPr>
          <w:rStyle w:val="Fett"/>
        </w:rPr>
        <w:t xml:space="preserve"> </w:t>
      </w:r>
      <w:proofErr w:type="spellStart"/>
      <w:r>
        <w:rPr>
          <w:rStyle w:val="Fett"/>
        </w:rPr>
        <w:t>dyne</w:t>
      </w:r>
      <w:proofErr w:type="spellEnd"/>
      <w:r>
        <w:rPr>
          <w:rStyle w:val="Fett"/>
        </w:rPr>
        <w:t xml:space="preserve"> Moder ehren, </w:t>
      </w:r>
      <w:proofErr w:type="spellStart"/>
      <w:r>
        <w:rPr>
          <w:rStyle w:val="Fett"/>
        </w:rPr>
        <w:t>up</w:t>
      </w:r>
      <w:proofErr w:type="spellEnd"/>
      <w:r>
        <w:rPr>
          <w:rStyle w:val="Fett"/>
        </w:rPr>
        <w:t xml:space="preserve"> dat du lange </w:t>
      </w:r>
      <w:proofErr w:type="spellStart"/>
      <w:r>
        <w:rPr>
          <w:rStyle w:val="Fett"/>
        </w:rPr>
        <w:t>tydt</w:t>
      </w:r>
      <w:proofErr w:type="spellEnd"/>
      <w:r>
        <w:rPr>
          <w:rStyle w:val="Fett"/>
        </w:rPr>
        <w:t xml:space="preserve"> </w:t>
      </w:r>
      <w:proofErr w:type="spellStart"/>
      <w:r>
        <w:rPr>
          <w:rStyle w:val="Fett"/>
        </w:rPr>
        <w:t>levest</w:t>
      </w:r>
      <w:proofErr w:type="spellEnd"/>
      <w:r>
        <w:rPr>
          <w:rStyle w:val="Fett"/>
        </w:rPr>
        <w:t xml:space="preserve"> </w:t>
      </w:r>
      <w:proofErr w:type="spellStart"/>
      <w:r>
        <w:rPr>
          <w:rStyle w:val="Fett"/>
        </w:rPr>
        <w:t>up</w:t>
      </w:r>
      <w:proofErr w:type="spellEnd"/>
      <w:r>
        <w:rPr>
          <w:rStyle w:val="Fett"/>
        </w:rPr>
        <w:t xml:space="preserve"> Erden, </w:t>
      </w:r>
      <w:proofErr w:type="spellStart"/>
      <w:r>
        <w:rPr>
          <w:rStyle w:val="Fett"/>
        </w:rPr>
        <w:t>unde</w:t>
      </w:r>
      <w:proofErr w:type="spellEnd"/>
      <w:r>
        <w:rPr>
          <w:rStyle w:val="Fett"/>
        </w:rPr>
        <w:t xml:space="preserve"> dat </w:t>
      </w:r>
      <w:proofErr w:type="spellStart"/>
      <w:r>
        <w:rPr>
          <w:rStyle w:val="Fett"/>
        </w:rPr>
        <w:t>idt</w:t>
      </w:r>
      <w:proofErr w:type="spellEnd"/>
      <w:r>
        <w:rPr>
          <w:rStyle w:val="Fett"/>
        </w:rPr>
        <w:t xml:space="preserve"> </w:t>
      </w:r>
      <w:proofErr w:type="spellStart"/>
      <w:r>
        <w:rPr>
          <w:rStyle w:val="Fett"/>
        </w:rPr>
        <w:t>dy</w:t>
      </w:r>
      <w:proofErr w:type="spellEnd"/>
      <w:r>
        <w:rPr>
          <w:rStyle w:val="Fett"/>
        </w:rPr>
        <w:t xml:space="preserve"> </w:t>
      </w:r>
      <w:proofErr w:type="spellStart"/>
      <w:r>
        <w:rPr>
          <w:rStyle w:val="Fett"/>
        </w:rPr>
        <w:t>wol</w:t>
      </w:r>
      <w:proofErr w:type="spellEnd"/>
      <w:r>
        <w:rPr>
          <w:rStyle w:val="Fett"/>
        </w:rPr>
        <w:t xml:space="preserve"> </w:t>
      </w:r>
      <w:proofErr w:type="spellStart"/>
      <w:r>
        <w:rPr>
          <w:rStyle w:val="Fett"/>
        </w:rPr>
        <w:t>gha</w:t>
      </w:r>
      <w:proofErr w:type="spellEnd"/>
      <w:r>
        <w:rPr>
          <w:rStyle w:val="Fett"/>
        </w:rPr>
        <w:t xml:space="preserve"> im Lande, dat </w:t>
      </w:r>
      <w:proofErr w:type="spellStart"/>
      <w:r>
        <w:rPr>
          <w:rStyle w:val="Fett"/>
        </w:rPr>
        <w:t>dy</w:t>
      </w:r>
      <w:proofErr w:type="spellEnd"/>
      <w:r>
        <w:rPr>
          <w:rStyle w:val="Fett"/>
        </w:rPr>
        <w:t xml:space="preserve"> de </w:t>
      </w:r>
      <w:proofErr w:type="spellStart"/>
      <w:r>
        <w:rPr>
          <w:rStyle w:val="Fett"/>
        </w:rPr>
        <w:t>HEre</w:t>
      </w:r>
      <w:proofErr w:type="spellEnd"/>
      <w:r>
        <w:rPr>
          <w:rStyle w:val="Fett"/>
        </w:rPr>
        <w:t xml:space="preserve"> </w:t>
      </w:r>
      <w:proofErr w:type="spellStart"/>
      <w:r>
        <w:rPr>
          <w:rStyle w:val="Fett"/>
        </w:rPr>
        <w:t>dyn</w:t>
      </w:r>
      <w:proofErr w:type="spellEnd"/>
      <w:r>
        <w:rPr>
          <w:rStyle w:val="Fett"/>
        </w:rPr>
        <w:t xml:space="preserve"> </w:t>
      </w:r>
      <w:proofErr w:type="spellStart"/>
      <w:r>
        <w:rPr>
          <w:rStyle w:val="Fett"/>
        </w:rPr>
        <w:t>Godt</w:t>
      </w:r>
      <w:proofErr w:type="spellEnd"/>
      <w:r>
        <w:rPr>
          <w:rStyle w:val="Fett"/>
        </w:rPr>
        <w:t xml:space="preserve"> </w:t>
      </w:r>
      <w:proofErr w:type="spellStart"/>
      <w:r>
        <w:rPr>
          <w:rStyle w:val="Fett"/>
        </w:rPr>
        <w:t>geven</w:t>
      </w:r>
      <w:proofErr w:type="spellEnd"/>
      <w:r>
        <w:rPr>
          <w:rStyle w:val="Fett"/>
        </w:rPr>
        <w:t xml:space="preserve"> wert.</w:t>
      </w:r>
      <w:r>
        <w:t xml:space="preserve"> </w:t>
      </w:r>
    </w:p>
    <w:p w14:paraId="2000EEE5" w14:textId="77777777" w:rsidR="001F22E0" w:rsidRDefault="001F22E0" w:rsidP="001F22E0">
      <w:pPr>
        <w:pStyle w:val="StandardWeb"/>
      </w:pPr>
      <w:r>
        <w:rPr>
          <w:rStyle w:val="Fett"/>
        </w:rPr>
        <w:t xml:space="preserve">Dat </w:t>
      </w:r>
      <w:proofErr w:type="spellStart"/>
      <w:r>
        <w:rPr>
          <w:rStyle w:val="Fett"/>
        </w:rPr>
        <w:t>söste</w:t>
      </w:r>
      <w:proofErr w:type="spellEnd"/>
      <w:r>
        <w:rPr>
          <w:rStyle w:val="Fett"/>
        </w:rPr>
        <w:t xml:space="preserve"> </w:t>
      </w:r>
      <w:proofErr w:type="spellStart"/>
      <w:r>
        <w:rPr>
          <w:rStyle w:val="Fett"/>
        </w:rPr>
        <w:t>Gebodt</w:t>
      </w:r>
      <w:proofErr w:type="spellEnd"/>
      <w:r>
        <w:rPr>
          <w:rStyle w:val="Fett"/>
        </w:rPr>
        <w:t>.</w:t>
      </w:r>
      <w:r>
        <w:br/>
      </w:r>
      <w:r>
        <w:rPr>
          <w:rStyle w:val="Fett"/>
        </w:rPr>
        <w:t xml:space="preserve">Du schalt nicht </w:t>
      </w:r>
      <w:proofErr w:type="spellStart"/>
      <w:r>
        <w:rPr>
          <w:rStyle w:val="Fett"/>
        </w:rPr>
        <w:t>Döden</w:t>
      </w:r>
      <w:proofErr w:type="spellEnd"/>
      <w:r>
        <w:rPr>
          <w:rStyle w:val="Fett"/>
        </w:rPr>
        <w:t>.</w:t>
      </w:r>
      <w:r>
        <w:t xml:space="preserve"> </w:t>
      </w:r>
    </w:p>
    <w:p w14:paraId="5ED98E12" w14:textId="77777777" w:rsidR="001F22E0" w:rsidRDefault="001F22E0" w:rsidP="001F22E0">
      <w:pPr>
        <w:pStyle w:val="StandardWeb"/>
      </w:pPr>
      <w:r>
        <w:rPr>
          <w:rStyle w:val="Fett"/>
        </w:rPr>
        <w:t xml:space="preserve">Dat </w:t>
      </w:r>
      <w:proofErr w:type="spellStart"/>
      <w:r>
        <w:rPr>
          <w:rStyle w:val="Fett"/>
        </w:rPr>
        <w:t>sövende</w:t>
      </w:r>
      <w:proofErr w:type="spellEnd"/>
      <w:r>
        <w:rPr>
          <w:rStyle w:val="Fett"/>
        </w:rPr>
        <w:t xml:space="preserve"> </w:t>
      </w:r>
      <w:proofErr w:type="spellStart"/>
      <w:r>
        <w:rPr>
          <w:rStyle w:val="Fett"/>
        </w:rPr>
        <w:t>Gebodt</w:t>
      </w:r>
      <w:proofErr w:type="spellEnd"/>
      <w:r>
        <w:rPr>
          <w:rStyle w:val="Fett"/>
        </w:rPr>
        <w:t>.</w:t>
      </w:r>
      <w:r>
        <w:br/>
      </w:r>
      <w:r>
        <w:rPr>
          <w:rStyle w:val="Fett"/>
        </w:rPr>
        <w:t xml:space="preserve">Du schalt nicht </w:t>
      </w:r>
      <w:proofErr w:type="spellStart"/>
      <w:r>
        <w:rPr>
          <w:rStyle w:val="Fett"/>
        </w:rPr>
        <w:t>Ehebreken</w:t>
      </w:r>
      <w:proofErr w:type="spellEnd"/>
      <w:r>
        <w:rPr>
          <w:rStyle w:val="Fett"/>
        </w:rPr>
        <w:t>.</w:t>
      </w:r>
      <w:r>
        <w:t xml:space="preserve"> </w:t>
      </w:r>
    </w:p>
    <w:p w14:paraId="5B2C424C" w14:textId="77777777" w:rsidR="001F22E0" w:rsidRDefault="001F22E0" w:rsidP="001F22E0">
      <w:pPr>
        <w:pStyle w:val="StandardWeb"/>
      </w:pPr>
      <w:r>
        <w:rPr>
          <w:rStyle w:val="Fett"/>
        </w:rPr>
        <w:t xml:space="preserve">Dat achte </w:t>
      </w:r>
      <w:proofErr w:type="spellStart"/>
      <w:r>
        <w:rPr>
          <w:rStyle w:val="Fett"/>
        </w:rPr>
        <w:t>Gebodt</w:t>
      </w:r>
      <w:proofErr w:type="spellEnd"/>
      <w:r>
        <w:rPr>
          <w:rStyle w:val="Fett"/>
        </w:rPr>
        <w:t>.</w:t>
      </w:r>
      <w:r>
        <w:br/>
      </w:r>
      <w:r>
        <w:rPr>
          <w:rStyle w:val="Fett"/>
        </w:rPr>
        <w:t>Du schalt nicht Stelen.</w:t>
      </w:r>
      <w:r>
        <w:t xml:space="preserve"> </w:t>
      </w:r>
    </w:p>
    <w:p w14:paraId="4BF83DD1" w14:textId="77777777" w:rsidR="001F22E0" w:rsidRDefault="001F22E0" w:rsidP="001F22E0">
      <w:pPr>
        <w:pStyle w:val="StandardWeb"/>
      </w:pPr>
      <w:r>
        <w:rPr>
          <w:rStyle w:val="Fett"/>
        </w:rPr>
        <w:t xml:space="preserve">Dat </w:t>
      </w:r>
      <w:proofErr w:type="spellStart"/>
      <w:r>
        <w:rPr>
          <w:rStyle w:val="Fett"/>
        </w:rPr>
        <w:t>negende</w:t>
      </w:r>
      <w:proofErr w:type="spellEnd"/>
      <w:r>
        <w:rPr>
          <w:rStyle w:val="Fett"/>
        </w:rPr>
        <w:t xml:space="preserve"> </w:t>
      </w:r>
      <w:proofErr w:type="spellStart"/>
      <w:r>
        <w:rPr>
          <w:rStyle w:val="Fett"/>
        </w:rPr>
        <w:t>Gebodt</w:t>
      </w:r>
      <w:proofErr w:type="spellEnd"/>
      <w:r>
        <w:rPr>
          <w:rStyle w:val="Fett"/>
        </w:rPr>
        <w:t>.</w:t>
      </w:r>
      <w:r>
        <w:br/>
      </w:r>
      <w:r>
        <w:rPr>
          <w:rStyle w:val="Fett"/>
        </w:rPr>
        <w:t xml:space="preserve">Du schalt </w:t>
      </w:r>
      <w:proofErr w:type="spellStart"/>
      <w:r>
        <w:rPr>
          <w:rStyle w:val="Fett"/>
        </w:rPr>
        <w:t>nene</w:t>
      </w:r>
      <w:proofErr w:type="spellEnd"/>
      <w:r>
        <w:rPr>
          <w:rStyle w:val="Fett"/>
        </w:rPr>
        <w:t xml:space="preserve"> </w:t>
      </w:r>
      <w:proofErr w:type="spellStart"/>
      <w:r>
        <w:rPr>
          <w:rStyle w:val="Fett"/>
        </w:rPr>
        <w:t>valsche</w:t>
      </w:r>
      <w:proofErr w:type="spellEnd"/>
      <w:r>
        <w:rPr>
          <w:rStyle w:val="Fett"/>
        </w:rPr>
        <w:t xml:space="preserve"> </w:t>
      </w:r>
      <w:proofErr w:type="spellStart"/>
      <w:r>
        <w:rPr>
          <w:rStyle w:val="Fett"/>
        </w:rPr>
        <w:t>tüchenisse</w:t>
      </w:r>
      <w:proofErr w:type="spellEnd"/>
      <w:r>
        <w:rPr>
          <w:rStyle w:val="Fett"/>
        </w:rPr>
        <w:t xml:space="preserve"> reden </w:t>
      </w:r>
      <w:proofErr w:type="spellStart"/>
      <w:r>
        <w:rPr>
          <w:rStyle w:val="Fett"/>
        </w:rPr>
        <w:t>wedder</w:t>
      </w:r>
      <w:proofErr w:type="spellEnd"/>
      <w:r>
        <w:rPr>
          <w:rStyle w:val="Fett"/>
        </w:rPr>
        <w:t xml:space="preserve"> </w:t>
      </w:r>
      <w:proofErr w:type="spellStart"/>
      <w:r>
        <w:rPr>
          <w:rStyle w:val="Fett"/>
        </w:rPr>
        <w:t>dynen</w:t>
      </w:r>
      <w:proofErr w:type="spellEnd"/>
      <w:r>
        <w:rPr>
          <w:rStyle w:val="Fett"/>
        </w:rPr>
        <w:t xml:space="preserve"> </w:t>
      </w:r>
      <w:proofErr w:type="spellStart"/>
      <w:r>
        <w:rPr>
          <w:rStyle w:val="Fett"/>
        </w:rPr>
        <w:t>Negesten</w:t>
      </w:r>
      <w:proofErr w:type="spellEnd"/>
      <w:r>
        <w:rPr>
          <w:rStyle w:val="Fett"/>
        </w:rPr>
        <w:t>.</w:t>
      </w:r>
      <w:r>
        <w:t xml:space="preserve"> </w:t>
      </w:r>
    </w:p>
    <w:p w14:paraId="0D685D76" w14:textId="77777777" w:rsidR="001F22E0" w:rsidRDefault="001F22E0" w:rsidP="001F22E0">
      <w:pPr>
        <w:pStyle w:val="StandardWeb"/>
      </w:pPr>
      <w:r>
        <w:rPr>
          <w:rStyle w:val="Fett"/>
        </w:rPr>
        <w:t xml:space="preserve">Dat </w:t>
      </w:r>
      <w:proofErr w:type="spellStart"/>
      <w:r>
        <w:rPr>
          <w:rStyle w:val="Fett"/>
        </w:rPr>
        <w:t>teinde</w:t>
      </w:r>
      <w:proofErr w:type="spellEnd"/>
      <w:r>
        <w:rPr>
          <w:rStyle w:val="Fett"/>
        </w:rPr>
        <w:t xml:space="preserve"> </w:t>
      </w:r>
      <w:proofErr w:type="spellStart"/>
      <w:r>
        <w:rPr>
          <w:rStyle w:val="Fett"/>
        </w:rPr>
        <w:t>Gebodt</w:t>
      </w:r>
      <w:proofErr w:type="spellEnd"/>
      <w:r>
        <w:rPr>
          <w:rStyle w:val="Fett"/>
        </w:rPr>
        <w:t>.</w:t>
      </w:r>
      <w:r>
        <w:br/>
      </w:r>
      <w:r>
        <w:rPr>
          <w:rStyle w:val="Fett"/>
        </w:rPr>
        <w:t xml:space="preserve">Du schalt </w:t>
      </w:r>
      <w:proofErr w:type="spellStart"/>
      <w:r>
        <w:rPr>
          <w:rStyle w:val="Fett"/>
        </w:rPr>
        <w:t>dy</w:t>
      </w:r>
      <w:proofErr w:type="spellEnd"/>
      <w:r>
        <w:rPr>
          <w:rStyle w:val="Fett"/>
        </w:rPr>
        <w:t xml:space="preserve"> nicht </w:t>
      </w:r>
      <w:proofErr w:type="spellStart"/>
      <w:r>
        <w:rPr>
          <w:rStyle w:val="Fett"/>
        </w:rPr>
        <w:t>laten</w:t>
      </w:r>
      <w:proofErr w:type="spellEnd"/>
      <w:r>
        <w:rPr>
          <w:rStyle w:val="Fett"/>
        </w:rPr>
        <w:t xml:space="preserve"> </w:t>
      </w:r>
      <w:proofErr w:type="spellStart"/>
      <w:r>
        <w:rPr>
          <w:rStyle w:val="Fett"/>
        </w:rPr>
        <w:t>lüsten</w:t>
      </w:r>
      <w:proofErr w:type="spellEnd"/>
      <w:r>
        <w:rPr>
          <w:rStyle w:val="Fett"/>
        </w:rPr>
        <w:t xml:space="preserve"> </w:t>
      </w:r>
      <w:proofErr w:type="spellStart"/>
      <w:r>
        <w:rPr>
          <w:rStyle w:val="Fett"/>
        </w:rPr>
        <w:t>dynes</w:t>
      </w:r>
      <w:proofErr w:type="spellEnd"/>
      <w:r>
        <w:rPr>
          <w:rStyle w:val="Fett"/>
        </w:rPr>
        <w:t xml:space="preserve"> </w:t>
      </w:r>
      <w:proofErr w:type="spellStart"/>
      <w:r>
        <w:rPr>
          <w:rStyle w:val="Fett"/>
        </w:rPr>
        <w:t>Negesten</w:t>
      </w:r>
      <w:proofErr w:type="spellEnd"/>
      <w:r>
        <w:rPr>
          <w:rStyle w:val="Fett"/>
        </w:rPr>
        <w:t xml:space="preserve"> Huß, noch </w:t>
      </w:r>
      <w:proofErr w:type="spellStart"/>
      <w:r>
        <w:rPr>
          <w:rStyle w:val="Fett"/>
        </w:rPr>
        <w:t>syner</w:t>
      </w:r>
      <w:proofErr w:type="spellEnd"/>
      <w:r>
        <w:rPr>
          <w:rStyle w:val="Fett"/>
        </w:rPr>
        <w:t xml:space="preserve"> </w:t>
      </w:r>
      <w:proofErr w:type="spellStart"/>
      <w:r>
        <w:rPr>
          <w:rStyle w:val="Fett"/>
        </w:rPr>
        <w:t>Ehefrouwen</w:t>
      </w:r>
      <w:proofErr w:type="spellEnd"/>
      <w:r>
        <w:rPr>
          <w:rStyle w:val="Fett"/>
        </w:rPr>
        <w:t xml:space="preserve">, noch </w:t>
      </w:r>
      <w:proofErr w:type="spellStart"/>
      <w:r>
        <w:rPr>
          <w:rStyle w:val="Fett"/>
        </w:rPr>
        <w:t>synes</w:t>
      </w:r>
      <w:proofErr w:type="spellEnd"/>
      <w:r>
        <w:rPr>
          <w:rStyle w:val="Fett"/>
        </w:rPr>
        <w:t xml:space="preserve"> Knechtes, noch </w:t>
      </w:r>
      <w:proofErr w:type="spellStart"/>
      <w:r>
        <w:rPr>
          <w:rStyle w:val="Fett"/>
        </w:rPr>
        <w:t>syner</w:t>
      </w:r>
      <w:proofErr w:type="spellEnd"/>
      <w:r>
        <w:rPr>
          <w:rStyle w:val="Fett"/>
        </w:rPr>
        <w:t xml:space="preserve"> Maget, noch </w:t>
      </w:r>
      <w:proofErr w:type="spellStart"/>
      <w:r>
        <w:rPr>
          <w:rStyle w:val="Fett"/>
        </w:rPr>
        <w:t>synes</w:t>
      </w:r>
      <w:proofErr w:type="spellEnd"/>
      <w:r>
        <w:rPr>
          <w:rStyle w:val="Fett"/>
        </w:rPr>
        <w:t xml:space="preserve"> </w:t>
      </w:r>
      <w:proofErr w:type="spellStart"/>
      <w:r>
        <w:rPr>
          <w:rStyle w:val="Fett"/>
        </w:rPr>
        <w:t>Ossen</w:t>
      </w:r>
      <w:proofErr w:type="spellEnd"/>
      <w:r>
        <w:rPr>
          <w:rStyle w:val="Fett"/>
        </w:rPr>
        <w:t xml:space="preserve">, noch </w:t>
      </w:r>
      <w:proofErr w:type="spellStart"/>
      <w:r>
        <w:rPr>
          <w:rStyle w:val="Fett"/>
        </w:rPr>
        <w:t>synes</w:t>
      </w:r>
      <w:proofErr w:type="spellEnd"/>
      <w:r>
        <w:rPr>
          <w:rStyle w:val="Fett"/>
        </w:rPr>
        <w:t xml:space="preserve"> Esels, noch </w:t>
      </w:r>
      <w:proofErr w:type="spellStart"/>
      <w:r>
        <w:rPr>
          <w:rStyle w:val="Fett"/>
        </w:rPr>
        <w:t>synes</w:t>
      </w:r>
      <w:proofErr w:type="spellEnd"/>
      <w:r>
        <w:rPr>
          <w:rStyle w:val="Fett"/>
        </w:rPr>
        <w:t xml:space="preserve"> Ackers, ja </w:t>
      </w:r>
      <w:proofErr w:type="spellStart"/>
      <w:r>
        <w:rPr>
          <w:rStyle w:val="Fett"/>
        </w:rPr>
        <w:t>allent</w:t>
      </w:r>
      <w:proofErr w:type="spellEnd"/>
      <w:r>
        <w:rPr>
          <w:rStyle w:val="Fett"/>
        </w:rPr>
        <w:t xml:space="preserve"> </w:t>
      </w:r>
      <w:proofErr w:type="spellStart"/>
      <w:r>
        <w:rPr>
          <w:rStyle w:val="Fett"/>
        </w:rPr>
        <w:t>wat</w:t>
      </w:r>
      <w:proofErr w:type="spellEnd"/>
      <w:r>
        <w:rPr>
          <w:rStyle w:val="Fett"/>
        </w:rPr>
        <w:t xml:space="preserve"> </w:t>
      </w:r>
      <w:proofErr w:type="spellStart"/>
      <w:r>
        <w:rPr>
          <w:rStyle w:val="Fett"/>
        </w:rPr>
        <w:t>dyn</w:t>
      </w:r>
      <w:proofErr w:type="spellEnd"/>
      <w:r>
        <w:rPr>
          <w:rStyle w:val="Fett"/>
        </w:rPr>
        <w:t xml:space="preserve"> </w:t>
      </w:r>
      <w:proofErr w:type="spellStart"/>
      <w:r>
        <w:rPr>
          <w:rStyle w:val="Fett"/>
        </w:rPr>
        <w:t>Negeste</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schaltu</w:t>
      </w:r>
      <w:proofErr w:type="spellEnd"/>
      <w:r>
        <w:rPr>
          <w:rStyle w:val="Fett"/>
        </w:rPr>
        <w:t xml:space="preserve"> nicht </w:t>
      </w:r>
      <w:proofErr w:type="spellStart"/>
      <w:r>
        <w:rPr>
          <w:rStyle w:val="Fett"/>
        </w:rPr>
        <w:t>begeren</w:t>
      </w:r>
      <w:proofErr w:type="spellEnd"/>
      <w:r>
        <w:rPr>
          <w:rStyle w:val="Fett"/>
        </w:rPr>
        <w:t>.</w:t>
      </w:r>
      <w:r>
        <w:t xml:space="preserve"> </w:t>
      </w:r>
    </w:p>
    <w:p w14:paraId="77D625DF" w14:textId="77777777" w:rsidR="001F22E0" w:rsidRDefault="001F22E0" w:rsidP="001F22E0">
      <w:pPr>
        <w:pStyle w:val="StandardWeb"/>
      </w:pPr>
      <w:r>
        <w:t xml:space="preserve">6. Wo wert </w:t>
      </w:r>
      <w:proofErr w:type="spellStart"/>
      <w:r>
        <w:t>dit</w:t>
      </w:r>
      <w:proofErr w:type="spellEnd"/>
      <w:r>
        <w:t xml:space="preserve"> </w:t>
      </w:r>
      <w:proofErr w:type="spellStart"/>
      <w:r>
        <w:t>Gesette</w:t>
      </w:r>
      <w:proofErr w:type="spellEnd"/>
      <w:r>
        <w:t xml:space="preserve"> </w:t>
      </w:r>
      <w:proofErr w:type="spellStart"/>
      <w:r>
        <w:t>gedelet</w:t>
      </w:r>
      <w:proofErr w:type="spellEnd"/>
      <w:r>
        <w:t>?</w:t>
      </w:r>
      <w:r>
        <w:br/>
      </w:r>
      <w:r>
        <w:rPr>
          <w:rStyle w:val="Fett"/>
        </w:rPr>
        <w:t xml:space="preserve">In </w:t>
      </w:r>
      <w:proofErr w:type="spellStart"/>
      <w:r>
        <w:rPr>
          <w:rStyle w:val="Fett"/>
        </w:rPr>
        <w:t>twen</w:t>
      </w:r>
      <w:proofErr w:type="spellEnd"/>
      <w:r>
        <w:rPr>
          <w:rStyle w:val="Fett"/>
        </w:rPr>
        <w:t xml:space="preserve"> </w:t>
      </w:r>
      <w:proofErr w:type="spellStart"/>
      <w:r>
        <w:rPr>
          <w:rStyle w:val="Fett"/>
        </w:rPr>
        <w:t>Taffelen</w:t>
      </w:r>
      <w:proofErr w:type="spellEnd"/>
      <w:r>
        <w:rPr>
          <w:rStyle w:val="Fett"/>
        </w:rPr>
        <w:t xml:space="preserve">, </w:t>
      </w:r>
      <w:proofErr w:type="spellStart"/>
      <w:r>
        <w:rPr>
          <w:rStyle w:val="Fett"/>
        </w:rPr>
        <w:t>darvan</w:t>
      </w:r>
      <w:proofErr w:type="spellEnd"/>
      <w:r>
        <w:rPr>
          <w:rStyle w:val="Fett"/>
        </w:rPr>
        <w:t xml:space="preserve"> de erste </w:t>
      </w:r>
      <w:proofErr w:type="spellStart"/>
      <w:r>
        <w:rPr>
          <w:rStyle w:val="Fett"/>
        </w:rPr>
        <w:t>Godt</w:t>
      </w:r>
      <w:proofErr w:type="spellEnd"/>
      <w:r>
        <w:rPr>
          <w:rStyle w:val="Fett"/>
        </w:rPr>
        <w:t xml:space="preserve"> den </w:t>
      </w:r>
      <w:proofErr w:type="spellStart"/>
      <w:r>
        <w:rPr>
          <w:rStyle w:val="Fett"/>
        </w:rPr>
        <w:t>HEren</w:t>
      </w:r>
      <w:proofErr w:type="spellEnd"/>
      <w:r>
        <w:rPr>
          <w:rStyle w:val="Fett"/>
        </w:rPr>
        <w:t xml:space="preserve"> belanget, de ander </w:t>
      </w:r>
      <w:proofErr w:type="spellStart"/>
      <w:r>
        <w:rPr>
          <w:rStyle w:val="Fett"/>
        </w:rPr>
        <w:t>överst</w:t>
      </w:r>
      <w:proofErr w:type="spellEnd"/>
      <w:r>
        <w:rPr>
          <w:rStyle w:val="Fett"/>
        </w:rPr>
        <w:t xml:space="preserve"> den </w:t>
      </w:r>
      <w:proofErr w:type="spellStart"/>
      <w:r>
        <w:rPr>
          <w:rStyle w:val="Fett"/>
        </w:rPr>
        <w:t>Negesten</w:t>
      </w:r>
      <w:proofErr w:type="spellEnd"/>
      <w:r>
        <w:rPr>
          <w:rStyle w:val="Fett"/>
        </w:rPr>
        <w:t>.</w:t>
      </w:r>
      <w:r>
        <w:t xml:space="preserve"> </w:t>
      </w:r>
    </w:p>
    <w:p w14:paraId="6D77CA14" w14:textId="77777777" w:rsidR="001F22E0" w:rsidRDefault="001F22E0" w:rsidP="001F22E0">
      <w:pPr>
        <w:pStyle w:val="StandardWeb"/>
      </w:pPr>
      <w:r>
        <w:t xml:space="preserve">7. Wo </w:t>
      </w:r>
      <w:proofErr w:type="spellStart"/>
      <w:r>
        <w:t>wil</w:t>
      </w:r>
      <w:proofErr w:type="spellEnd"/>
      <w:r>
        <w:t xml:space="preserve"> denn </w:t>
      </w:r>
      <w:proofErr w:type="spellStart"/>
      <w:r>
        <w:t>Godt</w:t>
      </w:r>
      <w:proofErr w:type="spellEnd"/>
      <w:r>
        <w:t xml:space="preserve"> </w:t>
      </w:r>
      <w:proofErr w:type="spellStart"/>
      <w:r>
        <w:t>nha</w:t>
      </w:r>
      <w:proofErr w:type="spellEnd"/>
      <w:r>
        <w:t xml:space="preserve"> </w:t>
      </w:r>
      <w:proofErr w:type="spellStart"/>
      <w:r>
        <w:t>dissem</w:t>
      </w:r>
      <w:proofErr w:type="spellEnd"/>
      <w:r>
        <w:t xml:space="preserve"> </w:t>
      </w:r>
      <w:proofErr w:type="spellStart"/>
      <w:r>
        <w:t>Gesette</w:t>
      </w:r>
      <w:proofErr w:type="spellEnd"/>
      <w:r>
        <w:t xml:space="preserve"> </w:t>
      </w:r>
      <w:proofErr w:type="spellStart"/>
      <w:r>
        <w:t>gedenet</w:t>
      </w:r>
      <w:proofErr w:type="spellEnd"/>
      <w:r>
        <w:t xml:space="preserve"> </w:t>
      </w:r>
      <w:proofErr w:type="spellStart"/>
      <w:r>
        <w:t>syn</w:t>
      </w:r>
      <w:proofErr w:type="spellEnd"/>
      <w:r>
        <w:t>?</w:t>
      </w:r>
      <w:r>
        <w:br/>
      </w:r>
      <w:r>
        <w:rPr>
          <w:rStyle w:val="Fett"/>
        </w:rPr>
        <w:t xml:space="preserve">Nach dem </w:t>
      </w:r>
      <w:proofErr w:type="spellStart"/>
      <w:r>
        <w:rPr>
          <w:rStyle w:val="Fett"/>
        </w:rPr>
        <w:t>GOdt</w:t>
      </w:r>
      <w:proofErr w:type="spellEnd"/>
      <w:r>
        <w:rPr>
          <w:rStyle w:val="Fett"/>
        </w:rPr>
        <w:t xml:space="preserve"> de </w:t>
      </w:r>
      <w:proofErr w:type="spellStart"/>
      <w:r>
        <w:rPr>
          <w:rStyle w:val="Fett"/>
        </w:rPr>
        <w:t>HEre</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Gesettgever</w:t>
      </w:r>
      <w:proofErr w:type="spellEnd"/>
      <w:r>
        <w:rPr>
          <w:rStyle w:val="Fett"/>
        </w:rPr>
        <w:t xml:space="preserve">, beide </w:t>
      </w:r>
      <w:proofErr w:type="spellStart"/>
      <w:r>
        <w:rPr>
          <w:rStyle w:val="Fett"/>
        </w:rPr>
        <w:t>Lyff</w:t>
      </w:r>
      <w:proofErr w:type="spellEnd"/>
      <w:r>
        <w:rPr>
          <w:rStyle w:val="Fett"/>
        </w:rPr>
        <w:t xml:space="preserve"> </w:t>
      </w:r>
      <w:proofErr w:type="spellStart"/>
      <w:r>
        <w:rPr>
          <w:rStyle w:val="Fett"/>
        </w:rPr>
        <w:t>unde</w:t>
      </w:r>
      <w:proofErr w:type="spellEnd"/>
      <w:r>
        <w:rPr>
          <w:rStyle w:val="Fett"/>
        </w:rPr>
        <w:t xml:space="preserve"> Seele, </w:t>
      </w:r>
      <w:proofErr w:type="spellStart"/>
      <w:r>
        <w:rPr>
          <w:rStyle w:val="Fett"/>
        </w:rPr>
        <w:t>vollenkomlick</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syner</w:t>
      </w:r>
      <w:proofErr w:type="spellEnd"/>
      <w:r>
        <w:rPr>
          <w:rStyle w:val="Fett"/>
        </w:rPr>
        <w:t xml:space="preserve"> Ehren </w:t>
      </w:r>
      <w:proofErr w:type="spellStart"/>
      <w:r>
        <w:rPr>
          <w:rStyle w:val="Fett"/>
        </w:rPr>
        <w:t>geschapen</w:t>
      </w:r>
      <w:proofErr w:type="spellEnd"/>
      <w:r>
        <w:rPr>
          <w:rStyle w:val="Fett"/>
        </w:rPr>
        <w:t xml:space="preserve"> </w:t>
      </w:r>
      <w:proofErr w:type="spellStart"/>
      <w:r>
        <w:rPr>
          <w:rStyle w:val="Fett"/>
        </w:rPr>
        <w:t>hefft</w:t>
      </w:r>
      <w:proofErr w:type="spellEnd"/>
      <w:r>
        <w:rPr>
          <w:rStyle w:val="Fett"/>
        </w:rPr>
        <w:t xml:space="preserve">: So </w:t>
      </w:r>
      <w:proofErr w:type="spellStart"/>
      <w:r>
        <w:rPr>
          <w:rStyle w:val="Fett"/>
        </w:rPr>
        <w:t>wil</w:t>
      </w:r>
      <w:proofErr w:type="spellEnd"/>
      <w:r>
        <w:rPr>
          <w:rStyle w:val="Fett"/>
        </w:rPr>
        <w:t xml:space="preserve"> he </w:t>
      </w:r>
      <w:proofErr w:type="spellStart"/>
      <w:r>
        <w:rPr>
          <w:rStyle w:val="Fett"/>
        </w:rPr>
        <w:t>ock</w:t>
      </w:r>
      <w:proofErr w:type="spellEnd"/>
      <w:r>
        <w:rPr>
          <w:rStyle w:val="Fett"/>
        </w:rPr>
        <w:t xml:space="preserve"> </w:t>
      </w:r>
      <w:proofErr w:type="spellStart"/>
      <w:r>
        <w:rPr>
          <w:rStyle w:val="Fett"/>
        </w:rPr>
        <w:t>nha</w:t>
      </w:r>
      <w:proofErr w:type="spellEnd"/>
      <w:r>
        <w:rPr>
          <w:rStyle w:val="Fett"/>
        </w:rPr>
        <w:t xml:space="preserve"> </w:t>
      </w:r>
      <w:proofErr w:type="spellStart"/>
      <w:r>
        <w:rPr>
          <w:rStyle w:val="Fett"/>
        </w:rPr>
        <w:t>demsulven</w:t>
      </w:r>
      <w:proofErr w:type="spellEnd"/>
      <w:r>
        <w:rPr>
          <w:rStyle w:val="Fett"/>
        </w:rPr>
        <w:t xml:space="preserve"> </w:t>
      </w:r>
      <w:proofErr w:type="spellStart"/>
      <w:r>
        <w:rPr>
          <w:rStyle w:val="Fett"/>
        </w:rPr>
        <w:t>Gesette</w:t>
      </w:r>
      <w:proofErr w:type="spellEnd"/>
      <w:r>
        <w:rPr>
          <w:rStyle w:val="Fett"/>
        </w:rPr>
        <w:t xml:space="preserve">, dat </w:t>
      </w:r>
      <w:proofErr w:type="spellStart"/>
      <w:r>
        <w:rPr>
          <w:rStyle w:val="Fett"/>
        </w:rPr>
        <w:t>wy</w:t>
      </w:r>
      <w:proofErr w:type="spellEnd"/>
      <w:r>
        <w:rPr>
          <w:rStyle w:val="Fett"/>
        </w:rPr>
        <w:t xml:space="preserve"> </w:t>
      </w:r>
      <w:proofErr w:type="spellStart"/>
      <w:r>
        <w:rPr>
          <w:rStyle w:val="Fett"/>
        </w:rPr>
        <w:t>em</w:t>
      </w:r>
      <w:proofErr w:type="spellEnd"/>
      <w:r>
        <w:rPr>
          <w:rStyle w:val="Fett"/>
        </w:rPr>
        <w:t xml:space="preserve"> mit </w:t>
      </w:r>
      <w:proofErr w:type="spellStart"/>
      <w:r>
        <w:rPr>
          <w:rStyle w:val="Fett"/>
        </w:rPr>
        <w:t>Lyff</w:t>
      </w:r>
      <w:proofErr w:type="spellEnd"/>
      <w:r>
        <w:rPr>
          <w:rStyle w:val="Fett"/>
        </w:rPr>
        <w:t xml:space="preserve"> </w:t>
      </w:r>
      <w:proofErr w:type="spellStart"/>
      <w:r>
        <w:rPr>
          <w:rStyle w:val="Fett"/>
        </w:rPr>
        <w:t>unde</w:t>
      </w:r>
      <w:proofErr w:type="spellEnd"/>
      <w:r>
        <w:rPr>
          <w:rStyle w:val="Fett"/>
        </w:rPr>
        <w:t xml:space="preserve"> Seele, </w:t>
      </w:r>
      <w:proofErr w:type="spellStart"/>
      <w:r>
        <w:rPr>
          <w:rStyle w:val="Fett"/>
        </w:rPr>
        <w:t>inwendich</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uthwendich</w:t>
      </w:r>
      <w:proofErr w:type="spellEnd"/>
      <w:r>
        <w:rPr>
          <w:rStyle w:val="Fett"/>
        </w:rPr>
        <w:t xml:space="preserve">, </w:t>
      </w:r>
      <w:proofErr w:type="spellStart"/>
      <w:r>
        <w:rPr>
          <w:rStyle w:val="Fett"/>
        </w:rPr>
        <w:t>ewich</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volkomlick</w:t>
      </w:r>
      <w:proofErr w:type="spellEnd"/>
      <w:r>
        <w:rPr>
          <w:rStyle w:val="Fett"/>
        </w:rPr>
        <w:t xml:space="preserve"> denen </w:t>
      </w:r>
      <w:proofErr w:type="spellStart"/>
      <w:r>
        <w:rPr>
          <w:rStyle w:val="Fett"/>
        </w:rPr>
        <w:t>unde</w:t>
      </w:r>
      <w:proofErr w:type="spellEnd"/>
      <w:r>
        <w:rPr>
          <w:rStyle w:val="Fett"/>
        </w:rPr>
        <w:t xml:space="preserve"> gehorsam </w:t>
      </w:r>
      <w:proofErr w:type="spellStart"/>
      <w:r>
        <w:rPr>
          <w:rStyle w:val="Fett"/>
        </w:rPr>
        <w:t>syn</w:t>
      </w:r>
      <w:proofErr w:type="spellEnd"/>
      <w:r>
        <w:rPr>
          <w:rStyle w:val="Fett"/>
        </w:rPr>
        <w:t>.</w:t>
      </w:r>
      <w:r>
        <w:t xml:space="preserve"> </w:t>
      </w:r>
    </w:p>
    <w:p w14:paraId="27905B07" w14:textId="77777777" w:rsidR="001F22E0" w:rsidRDefault="001F22E0" w:rsidP="001F22E0">
      <w:pPr>
        <w:pStyle w:val="StandardWeb"/>
      </w:pPr>
      <w:r>
        <w:t xml:space="preserve">8. Wat </w:t>
      </w:r>
      <w:proofErr w:type="spellStart"/>
      <w:r>
        <w:t>lerestu</w:t>
      </w:r>
      <w:proofErr w:type="spellEnd"/>
      <w:r>
        <w:t xml:space="preserve"> </w:t>
      </w:r>
      <w:proofErr w:type="spellStart"/>
      <w:r>
        <w:t>uth</w:t>
      </w:r>
      <w:proofErr w:type="spellEnd"/>
      <w:r>
        <w:t xml:space="preserve"> dem ersten </w:t>
      </w:r>
      <w:proofErr w:type="spellStart"/>
      <w:r>
        <w:t>Gebode</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in </w:t>
      </w:r>
      <w:proofErr w:type="spellStart"/>
      <w:r>
        <w:rPr>
          <w:rStyle w:val="Fett"/>
        </w:rPr>
        <w:t>nene</w:t>
      </w:r>
      <w:proofErr w:type="spellEnd"/>
      <w:r>
        <w:rPr>
          <w:rStyle w:val="Fett"/>
        </w:rPr>
        <w:t xml:space="preserve"> </w:t>
      </w:r>
      <w:proofErr w:type="spellStart"/>
      <w:r>
        <w:rPr>
          <w:rStyle w:val="Fett"/>
        </w:rPr>
        <w:t>Bygöde</w:t>
      </w:r>
      <w:proofErr w:type="spellEnd"/>
      <w:r>
        <w:rPr>
          <w:rStyle w:val="Fett"/>
        </w:rPr>
        <w:t xml:space="preserve"> </w:t>
      </w:r>
      <w:proofErr w:type="spellStart"/>
      <w:r>
        <w:rPr>
          <w:rStyle w:val="Fett"/>
        </w:rPr>
        <w:t>edder</w:t>
      </w:r>
      <w:proofErr w:type="spellEnd"/>
      <w:r>
        <w:rPr>
          <w:rStyle w:val="Fett"/>
        </w:rPr>
        <w:t xml:space="preserve"> Creaturen, </w:t>
      </w:r>
      <w:proofErr w:type="spellStart"/>
      <w:r>
        <w:rPr>
          <w:rStyle w:val="Fett"/>
        </w:rPr>
        <w:t>sunder</w:t>
      </w:r>
      <w:proofErr w:type="spellEnd"/>
      <w:r>
        <w:rPr>
          <w:rStyle w:val="Fett"/>
        </w:rPr>
        <w:t xml:space="preserve"> alleine in den </w:t>
      </w:r>
      <w:proofErr w:type="spellStart"/>
      <w:r>
        <w:rPr>
          <w:rStyle w:val="Fett"/>
        </w:rPr>
        <w:t>enigen</w:t>
      </w:r>
      <w:proofErr w:type="spellEnd"/>
      <w:r>
        <w:rPr>
          <w:rStyle w:val="Fett"/>
        </w:rPr>
        <w:t xml:space="preserve"> </w:t>
      </w:r>
      <w:proofErr w:type="spellStart"/>
      <w:r>
        <w:rPr>
          <w:rStyle w:val="Fett"/>
        </w:rPr>
        <w:t>Godt</w:t>
      </w:r>
      <w:proofErr w:type="spellEnd"/>
      <w:r>
        <w:rPr>
          <w:rStyle w:val="Fett"/>
        </w:rPr>
        <w:t xml:space="preserve">, Vader, </w:t>
      </w:r>
      <w:proofErr w:type="spellStart"/>
      <w:r>
        <w:rPr>
          <w:rStyle w:val="Fett"/>
        </w:rPr>
        <w:t>Sön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Hillige</w:t>
      </w:r>
      <w:proofErr w:type="spellEnd"/>
      <w:r>
        <w:rPr>
          <w:rStyle w:val="Fett"/>
        </w:rPr>
        <w:t xml:space="preserve"> Geist, </w:t>
      </w:r>
      <w:proofErr w:type="spellStart"/>
      <w:r>
        <w:rPr>
          <w:rStyle w:val="Fett"/>
        </w:rPr>
        <w:t>myne</w:t>
      </w:r>
      <w:proofErr w:type="spellEnd"/>
      <w:r>
        <w:rPr>
          <w:rStyle w:val="Fett"/>
        </w:rPr>
        <w:t xml:space="preserve"> </w:t>
      </w:r>
      <w:proofErr w:type="spellStart"/>
      <w:r>
        <w:rPr>
          <w:rStyle w:val="Fett"/>
        </w:rPr>
        <w:t>Hopeninge</w:t>
      </w:r>
      <w:proofErr w:type="spellEnd"/>
      <w:r>
        <w:rPr>
          <w:rStyle w:val="Fett"/>
        </w:rPr>
        <w:t xml:space="preserve"> </w:t>
      </w:r>
      <w:proofErr w:type="spellStart"/>
      <w:r>
        <w:rPr>
          <w:rStyle w:val="Fett"/>
        </w:rPr>
        <w:t>unde</w:t>
      </w:r>
      <w:proofErr w:type="spellEnd"/>
      <w:r>
        <w:rPr>
          <w:rStyle w:val="Fett"/>
        </w:rPr>
        <w:t xml:space="preserve"> alles </w:t>
      </w:r>
      <w:proofErr w:type="spellStart"/>
      <w:r>
        <w:rPr>
          <w:rStyle w:val="Fett"/>
        </w:rPr>
        <w:t>vertruwen</w:t>
      </w:r>
      <w:proofErr w:type="spellEnd"/>
      <w:r>
        <w:rPr>
          <w:rStyle w:val="Fett"/>
        </w:rPr>
        <w:t xml:space="preserve"> deß Herten </w:t>
      </w:r>
      <w:proofErr w:type="spellStart"/>
      <w:r>
        <w:rPr>
          <w:rStyle w:val="Fett"/>
        </w:rPr>
        <w:t>setten</w:t>
      </w:r>
      <w:proofErr w:type="spellEnd"/>
      <w:r>
        <w:rPr>
          <w:rStyle w:val="Fett"/>
        </w:rPr>
        <w:t xml:space="preserve"> </w:t>
      </w:r>
      <w:proofErr w:type="spellStart"/>
      <w:r>
        <w:rPr>
          <w:rStyle w:val="Fett"/>
        </w:rPr>
        <w:t>moth</w:t>
      </w:r>
      <w:proofErr w:type="spellEnd"/>
      <w:r>
        <w:rPr>
          <w:rStyle w:val="Fett"/>
        </w:rPr>
        <w:t>.</w:t>
      </w:r>
      <w:r>
        <w:t xml:space="preserve"> </w:t>
      </w:r>
    </w:p>
    <w:p w14:paraId="6800D576" w14:textId="77777777" w:rsidR="001F22E0" w:rsidRDefault="001F22E0" w:rsidP="001F22E0">
      <w:pPr>
        <w:pStyle w:val="StandardWeb"/>
      </w:pPr>
      <w:r>
        <w:t xml:space="preserve">9. Wat </w:t>
      </w:r>
      <w:proofErr w:type="spellStart"/>
      <w:r>
        <w:t>lerestu</w:t>
      </w:r>
      <w:proofErr w:type="spellEnd"/>
      <w:r>
        <w:t xml:space="preserve"> </w:t>
      </w:r>
      <w:proofErr w:type="spellStart"/>
      <w:r>
        <w:t>uth</w:t>
      </w:r>
      <w:proofErr w:type="spellEnd"/>
      <w:r>
        <w:t xml:space="preserve"> dem andern </w:t>
      </w:r>
      <w:proofErr w:type="spellStart"/>
      <w:r>
        <w:t>Gebade</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Godt</w:t>
      </w:r>
      <w:proofErr w:type="spellEnd"/>
      <w:r>
        <w:rPr>
          <w:rStyle w:val="Fett"/>
        </w:rPr>
        <w:t xml:space="preserve"> den </w:t>
      </w:r>
      <w:proofErr w:type="spellStart"/>
      <w:r>
        <w:rPr>
          <w:rStyle w:val="Fett"/>
        </w:rPr>
        <w:t>HEren</w:t>
      </w:r>
      <w:proofErr w:type="spellEnd"/>
      <w:r>
        <w:rPr>
          <w:rStyle w:val="Fett"/>
        </w:rPr>
        <w:t xml:space="preserve"> </w:t>
      </w:r>
      <w:proofErr w:type="spellStart"/>
      <w:r>
        <w:rPr>
          <w:rStyle w:val="Fett"/>
        </w:rPr>
        <w:t>ock</w:t>
      </w:r>
      <w:proofErr w:type="spellEnd"/>
      <w:r>
        <w:rPr>
          <w:rStyle w:val="Fett"/>
        </w:rPr>
        <w:t xml:space="preserve"> </w:t>
      </w:r>
      <w:proofErr w:type="spellStart"/>
      <w:r>
        <w:rPr>
          <w:rStyle w:val="Fett"/>
        </w:rPr>
        <w:t>uthwendich</w:t>
      </w:r>
      <w:proofErr w:type="spellEnd"/>
      <w:r>
        <w:rPr>
          <w:rStyle w:val="Fett"/>
        </w:rPr>
        <w:t xml:space="preserve">, in </w:t>
      </w:r>
      <w:proofErr w:type="spellStart"/>
      <w:r>
        <w:rPr>
          <w:rStyle w:val="Fett"/>
        </w:rPr>
        <w:t>nene</w:t>
      </w:r>
      <w:proofErr w:type="spellEnd"/>
      <w:r>
        <w:rPr>
          <w:rStyle w:val="Fett"/>
        </w:rPr>
        <w:t xml:space="preserve"> Bilden </w:t>
      </w:r>
      <w:proofErr w:type="spellStart"/>
      <w:r>
        <w:rPr>
          <w:rStyle w:val="Fett"/>
        </w:rPr>
        <w:t>edder</w:t>
      </w:r>
      <w:proofErr w:type="spellEnd"/>
      <w:r>
        <w:rPr>
          <w:rStyle w:val="Fett"/>
        </w:rPr>
        <w:t xml:space="preserve"> ander </w:t>
      </w:r>
      <w:proofErr w:type="spellStart"/>
      <w:r>
        <w:rPr>
          <w:rStyle w:val="Fett"/>
        </w:rPr>
        <w:t>erdichtede</w:t>
      </w:r>
      <w:proofErr w:type="spellEnd"/>
      <w:r>
        <w:rPr>
          <w:rStyle w:val="Fett"/>
        </w:rPr>
        <w:t xml:space="preserve"> </w:t>
      </w:r>
      <w:proofErr w:type="spellStart"/>
      <w:r>
        <w:rPr>
          <w:rStyle w:val="Fett"/>
        </w:rPr>
        <w:t>Gadßdenst</w:t>
      </w:r>
      <w:proofErr w:type="spellEnd"/>
      <w:r>
        <w:rPr>
          <w:rStyle w:val="Fett"/>
        </w:rPr>
        <w:t xml:space="preserve">, </w:t>
      </w:r>
      <w:proofErr w:type="spellStart"/>
      <w:r>
        <w:rPr>
          <w:rStyle w:val="Fett"/>
        </w:rPr>
        <w:t>sunder</w:t>
      </w:r>
      <w:proofErr w:type="spellEnd"/>
      <w:r>
        <w:rPr>
          <w:rStyle w:val="Fett"/>
        </w:rPr>
        <w:t xml:space="preserve"> </w:t>
      </w:r>
      <w:proofErr w:type="spellStart"/>
      <w:r>
        <w:rPr>
          <w:rStyle w:val="Fett"/>
        </w:rPr>
        <w:t>allene</w:t>
      </w:r>
      <w:proofErr w:type="spellEnd"/>
      <w:r>
        <w:rPr>
          <w:rStyle w:val="Fett"/>
        </w:rPr>
        <w:t xml:space="preserve"> </w:t>
      </w:r>
      <w:proofErr w:type="spellStart"/>
      <w:r>
        <w:rPr>
          <w:rStyle w:val="Fett"/>
        </w:rPr>
        <w:t>nha</w:t>
      </w:r>
      <w:proofErr w:type="spellEnd"/>
      <w:r>
        <w:rPr>
          <w:rStyle w:val="Fett"/>
        </w:rPr>
        <w:t xml:space="preserve"> </w:t>
      </w:r>
      <w:proofErr w:type="spellStart"/>
      <w:r>
        <w:rPr>
          <w:rStyle w:val="Fett"/>
        </w:rPr>
        <w:t>synen</w:t>
      </w:r>
      <w:proofErr w:type="spellEnd"/>
      <w:r>
        <w:rPr>
          <w:rStyle w:val="Fett"/>
        </w:rPr>
        <w:t xml:space="preserve"> </w:t>
      </w:r>
      <w:proofErr w:type="spellStart"/>
      <w:r>
        <w:rPr>
          <w:rStyle w:val="Fett"/>
        </w:rPr>
        <w:t>geboden</w:t>
      </w:r>
      <w:proofErr w:type="spellEnd"/>
      <w:r>
        <w:rPr>
          <w:rStyle w:val="Fett"/>
        </w:rPr>
        <w:t xml:space="preserve"> </w:t>
      </w:r>
      <w:proofErr w:type="spellStart"/>
      <w:r>
        <w:rPr>
          <w:rStyle w:val="Fett"/>
        </w:rPr>
        <w:t>unde</w:t>
      </w:r>
      <w:proofErr w:type="spellEnd"/>
      <w:r>
        <w:rPr>
          <w:rStyle w:val="Fett"/>
        </w:rPr>
        <w:t xml:space="preserve"> verordneten Ceremonien </w:t>
      </w:r>
      <w:proofErr w:type="spellStart"/>
      <w:r>
        <w:rPr>
          <w:rStyle w:val="Fett"/>
        </w:rPr>
        <w:t>unde</w:t>
      </w:r>
      <w:proofErr w:type="spellEnd"/>
      <w:r>
        <w:rPr>
          <w:rStyle w:val="Fett"/>
        </w:rPr>
        <w:t xml:space="preserve"> </w:t>
      </w:r>
      <w:proofErr w:type="spellStart"/>
      <w:r>
        <w:rPr>
          <w:rStyle w:val="Fett"/>
        </w:rPr>
        <w:t>Gadeßdenst</w:t>
      </w:r>
      <w:proofErr w:type="spellEnd"/>
      <w:r>
        <w:rPr>
          <w:rStyle w:val="Fett"/>
        </w:rPr>
        <w:t xml:space="preserve">, im Geist </w:t>
      </w:r>
      <w:proofErr w:type="spellStart"/>
      <w:r>
        <w:rPr>
          <w:rStyle w:val="Fett"/>
        </w:rPr>
        <w:t>unde</w:t>
      </w:r>
      <w:proofErr w:type="spellEnd"/>
      <w:r>
        <w:rPr>
          <w:rStyle w:val="Fett"/>
        </w:rPr>
        <w:t xml:space="preserve"> </w:t>
      </w:r>
      <w:proofErr w:type="spellStart"/>
      <w:r>
        <w:rPr>
          <w:rStyle w:val="Fett"/>
        </w:rPr>
        <w:t>Warheit</w:t>
      </w:r>
      <w:proofErr w:type="spellEnd"/>
      <w:r>
        <w:rPr>
          <w:rStyle w:val="Fett"/>
        </w:rPr>
        <w:t xml:space="preserve"> </w:t>
      </w:r>
      <w:proofErr w:type="spellStart"/>
      <w:r>
        <w:rPr>
          <w:rStyle w:val="Fett"/>
        </w:rPr>
        <w:t>anbeden</w:t>
      </w:r>
      <w:proofErr w:type="spellEnd"/>
      <w:r>
        <w:rPr>
          <w:rStyle w:val="Fett"/>
        </w:rPr>
        <w:t xml:space="preserve"> </w:t>
      </w:r>
      <w:proofErr w:type="spellStart"/>
      <w:r>
        <w:rPr>
          <w:rStyle w:val="Fett"/>
        </w:rPr>
        <w:t>unde</w:t>
      </w:r>
      <w:proofErr w:type="spellEnd"/>
      <w:r>
        <w:rPr>
          <w:rStyle w:val="Fett"/>
        </w:rPr>
        <w:t xml:space="preserve"> denen schal.</w:t>
      </w:r>
      <w:r>
        <w:t xml:space="preserve"> </w:t>
      </w:r>
    </w:p>
    <w:p w14:paraId="0309F95F" w14:textId="77777777" w:rsidR="001F22E0" w:rsidRDefault="001F22E0" w:rsidP="001F22E0">
      <w:pPr>
        <w:pStyle w:val="StandardWeb"/>
      </w:pPr>
      <w:r>
        <w:t xml:space="preserve">10. Wat </w:t>
      </w:r>
      <w:proofErr w:type="spellStart"/>
      <w:r>
        <w:t>lerestu</w:t>
      </w:r>
      <w:proofErr w:type="spellEnd"/>
      <w:r>
        <w:t xml:space="preserve"> </w:t>
      </w:r>
      <w:proofErr w:type="spellStart"/>
      <w:r>
        <w:t>uth</w:t>
      </w:r>
      <w:proofErr w:type="spellEnd"/>
      <w:r>
        <w:t xml:space="preserve"> dem </w:t>
      </w:r>
      <w:proofErr w:type="spellStart"/>
      <w:r>
        <w:t>Drüdden</w:t>
      </w:r>
      <w:proofErr w:type="spellEnd"/>
      <w:r>
        <w:t xml:space="preserve"> </w:t>
      </w:r>
      <w:proofErr w:type="spellStart"/>
      <w:r>
        <w:t>Gebade</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Godt</w:t>
      </w:r>
      <w:proofErr w:type="spellEnd"/>
      <w:r>
        <w:rPr>
          <w:rStyle w:val="Fett"/>
        </w:rPr>
        <w:t xml:space="preserve"> den </w:t>
      </w:r>
      <w:proofErr w:type="spellStart"/>
      <w:r>
        <w:rPr>
          <w:rStyle w:val="Fett"/>
        </w:rPr>
        <w:t>HEren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hillige</w:t>
      </w:r>
      <w:proofErr w:type="spellEnd"/>
      <w:r>
        <w:rPr>
          <w:rStyle w:val="Fett"/>
        </w:rPr>
        <w:t xml:space="preserve"> Name, </w:t>
      </w:r>
      <w:proofErr w:type="spellStart"/>
      <w:r>
        <w:rPr>
          <w:rStyle w:val="Fett"/>
        </w:rPr>
        <w:t>dartho</w:t>
      </w:r>
      <w:proofErr w:type="spellEnd"/>
      <w:r>
        <w:rPr>
          <w:rStyle w:val="Fett"/>
        </w:rPr>
        <w:t xml:space="preserve"> </w:t>
      </w:r>
      <w:proofErr w:type="spellStart"/>
      <w:r>
        <w:rPr>
          <w:rStyle w:val="Fett"/>
        </w:rPr>
        <w:t>ock</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Wordt</w:t>
      </w:r>
      <w:proofErr w:type="spellEnd"/>
      <w:r>
        <w:rPr>
          <w:rStyle w:val="Fett"/>
        </w:rPr>
        <w:t xml:space="preserve">, </w:t>
      </w:r>
      <w:proofErr w:type="spellStart"/>
      <w:r>
        <w:rPr>
          <w:rStyle w:val="Fett"/>
        </w:rPr>
        <w:t>insettinge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wercke</w:t>
      </w:r>
      <w:proofErr w:type="spellEnd"/>
      <w:r>
        <w:rPr>
          <w:rStyle w:val="Fett"/>
        </w:rPr>
        <w:t xml:space="preserve">, nicht </w:t>
      </w:r>
      <w:proofErr w:type="spellStart"/>
      <w:r>
        <w:rPr>
          <w:rStyle w:val="Fett"/>
        </w:rPr>
        <w:t>dorch</w:t>
      </w:r>
      <w:proofErr w:type="spellEnd"/>
      <w:r>
        <w:rPr>
          <w:rStyle w:val="Fett"/>
        </w:rPr>
        <w:t xml:space="preserve"> </w:t>
      </w:r>
      <w:proofErr w:type="spellStart"/>
      <w:r>
        <w:rPr>
          <w:rStyle w:val="Fett"/>
        </w:rPr>
        <w:t>jenige</w:t>
      </w:r>
      <w:proofErr w:type="spellEnd"/>
      <w:r>
        <w:rPr>
          <w:rStyle w:val="Fett"/>
        </w:rPr>
        <w:t xml:space="preserve"> </w:t>
      </w:r>
      <w:proofErr w:type="spellStart"/>
      <w:r>
        <w:rPr>
          <w:rStyle w:val="Fett"/>
        </w:rPr>
        <w:t>lichtverdicheit</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lasterent</w:t>
      </w:r>
      <w:proofErr w:type="spellEnd"/>
      <w:r>
        <w:rPr>
          <w:rStyle w:val="Fett"/>
        </w:rPr>
        <w:t xml:space="preserve"> </w:t>
      </w:r>
      <w:proofErr w:type="spellStart"/>
      <w:r>
        <w:rPr>
          <w:rStyle w:val="Fett"/>
        </w:rPr>
        <w:t>enthilligen</w:t>
      </w:r>
      <w:proofErr w:type="spellEnd"/>
      <w:r>
        <w:rPr>
          <w:rStyle w:val="Fett"/>
        </w:rPr>
        <w:t xml:space="preserve">, </w:t>
      </w:r>
      <w:proofErr w:type="spellStart"/>
      <w:r>
        <w:rPr>
          <w:rStyle w:val="Fett"/>
        </w:rPr>
        <w:t>sunder</w:t>
      </w:r>
      <w:proofErr w:type="spellEnd"/>
      <w:r>
        <w:rPr>
          <w:rStyle w:val="Fett"/>
        </w:rPr>
        <w:t xml:space="preserve"> mit aller </w:t>
      </w:r>
      <w:proofErr w:type="spellStart"/>
      <w:r>
        <w:rPr>
          <w:rStyle w:val="Fett"/>
        </w:rPr>
        <w:t>ehredinge</w:t>
      </w:r>
      <w:proofErr w:type="spellEnd"/>
      <w:r>
        <w:rPr>
          <w:rStyle w:val="Fett"/>
        </w:rPr>
        <w:t xml:space="preserve"> erkennen, bekennen, predigen, </w:t>
      </w:r>
      <w:proofErr w:type="spellStart"/>
      <w:r>
        <w:rPr>
          <w:rStyle w:val="Fett"/>
        </w:rPr>
        <w:t>anropen</w:t>
      </w:r>
      <w:proofErr w:type="spellEnd"/>
      <w:r>
        <w:rPr>
          <w:rStyle w:val="Fett"/>
        </w:rPr>
        <w:t xml:space="preserve">, </w:t>
      </w:r>
      <w:proofErr w:type="spellStart"/>
      <w:r>
        <w:rPr>
          <w:rStyle w:val="Fett"/>
        </w:rPr>
        <w:t>laven</w:t>
      </w:r>
      <w:proofErr w:type="spellEnd"/>
      <w:r>
        <w:rPr>
          <w:rStyle w:val="Fett"/>
        </w:rPr>
        <w:t xml:space="preserve">, denen </w:t>
      </w:r>
      <w:proofErr w:type="spellStart"/>
      <w:r>
        <w:rPr>
          <w:rStyle w:val="Fett"/>
        </w:rPr>
        <w:t>unde</w:t>
      </w:r>
      <w:proofErr w:type="spellEnd"/>
      <w:r>
        <w:rPr>
          <w:rStyle w:val="Fett"/>
        </w:rPr>
        <w:t xml:space="preserve"> </w:t>
      </w:r>
      <w:proofErr w:type="spellStart"/>
      <w:r>
        <w:rPr>
          <w:rStyle w:val="Fett"/>
        </w:rPr>
        <w:t>dancken</w:t>
      </w:r>
      <w:proofErr w:type="spellEnd"/>
      <w:r>
        <w:rPr>
          <w:rStyle w:val="Fett"/>
        </w:rPr>
        <w:t xml:space="preserve"> schal.</w:t>
      </w:r>
      <w:r>
        <w:t xml:space="preserve"> </w:t>
      </w:r>
    </w:p>
    <w:p w14:paraId="30B05B66" w14:textId="77777777" w:rsidR="001F22E0" w:rsidRDefault="001F22E0" w:rsidP="001F22E0">
      <w:pPr>
        <w:pStyle w:val="StandardWeb"/>
      </w:pPr>
      <w:r>
        <w:t xml:space="preserve">11. Wat </w:t>
      </w:r>
      <w:proofErr w:type="spellStart"/>
      <w:r>
        <w:t>lehrestu</w:t>
      </w:r>
      <w:proofErr w:type="spellEnd"/>
      <w:r>
        <w:t xml:space="preserve"> </w:t>
      </w:r>
      <w:proofErr w:type="spellStart"/>
      <w:r>
        <w:t>uth</w:t>
      </w:r>
      <w:proofErr w:type="spellEnd"/>
      <w:r>
        <w:t xml:space="preserve"> dem </w:t>
      </w:r>
      <w:proofErr w:type="spellStart"/>
      <w:r>
        <w:t>Veerden</w:t>
      </w:r>
      <w:proofErr w:type="spellEnd"/>
      <w:r>
        <w:t xml:space="preserve"> </w:t>
      </w:r>
      <w:proofErr w:type="spellStart"/>
      <w:r>
        <w:t>Gebade</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sampt</w:t>
      </w:r>
      <w:proofErr w:type="spellEnd"/>
      <w:r>
        <w:rPr>
          <w:rStyle w:val="Fett"/>
        </w:rPr>
        <w:t xml:space="preserve"> </w:t>
      </w:r>
      <w:proofErr w:type="spellStart"/>
      <w:r>
        <w:rPr>
          <w:rStyle w:val="Fett"/>
        </w:rPr>
        <w:t>mynem</w:t>
      </w:r>
      <w:proofErr w:type="spellEnd"/>
      <w:r>
        <w:rPr>
          <w:rStyle w:val="Fett"/>
        </w:rPr>
        <w:t xml:space="preserve"> </w:t>
      </w:r>
      <w:proofErr w:type="spellStart"/>
      <w:r>
        <w:rPr>
          <w:rStyle w:val="Fett"/>
        </w:rPr>
        <w:t>Hußgesinde</w:t>
      </w:r>
      <w:proofErr w:type="spellEnd"/>
      <w:r>
        <w:rPr>
          <w:rStyle w:val="Fett"/>
        </w:rPr>
        <w:t xml:space="preserve">, den Sabbat </w:t>
      </w:r>
      <w:proofErr w:type="spellStart"/>
      <w:r>
        <w:rPr>
          <w:rStyle w:val="Fett"/>
        </w:rPr>
        <w:t>edder</w:t>
      </w:r>
      <w:proofErr w:type="spellEnd"/>
      <w:r>
        <w:rPr>
          <w:rStyle w:val="Fett"/>
        </w:rPr>
        <w:t xml:space="preserve"> </w:t>
      </w:r>
      <w:proofErr w:type="spellStart"/>
      <w:r>
        <w:rPr>
          <w:rStyle w:val="Fett"/>
        </w:rPr>
        <w:t>ruhwe</w:t>
      </w:r>
      <w:proofErr w:type="spellEnd"/>
      <w:r>
        <w:rPr>
          <w:rStyle w:val="Fett"/>
        </w:rPr>
        <w:t xml:space="preserve"> des </w:t>
      </w:r>
      <w:proofErr w:type="spellStart"/>
      <w:r>
        <w:rPr>
          <w:rStyle w:val="Fett"/>
        </w:rPr>
        <w:t>HEren</w:t>
      </w:r>
      <w:proofErr w:type="spellEnd"/>
      <w:r>
        <w:rPr>
          <w:rStyle w:val="Fett"/>
        </w:rPr>
        <w:t xml:space="preserve">, uns </w:t>
      </w:r>
      <w:proofErr w:type="spellStart"/>
      <w:r>
        <w:rPr>
          <w:rStyle w:val="Fett"/>
        </w:rPr>
        <w:t>thor</w:t>
      </w:r>
      <w:proofErr w:type="spellEnd"/>
      <w:r>
        <w:rPr>
          <w:rStyle w:val="Fett"/>
        </w:rPr>
        <w:t xml:space="preserve"> </w:t>
      </w:r>
      <w:proofErr w:type="spellStart"/>
      <w:r>
        <w:rPr>
          <w:rStyle w:val="Fett"/>
        </w:rPr>
        <w:t>Wolvart</w:t>
      </w:r>
      <w:proofErr w:type="spellEnd"/>
      <w:r>
        <w:rPr>
          <w:rStyle w:val="Fett"/>
        </w:rPr>
        <w:t xml:space="preserve"> </w:t>
      </w:r>
      <w:proofErr w:type="spellStart"/>
      <w:r>
        <w:rPr>
          <w:rStyle w:val="Fett"/>
        </w:rPr>
        <w:t>Lyves</w:t>
      </w:r>
      <w:proofErr w:type="spellEnd"/>
      <w:r>
        <w:rPr>
          <w:rStyle w:val="Fett"/>
        </w:rPr>
        <w:t xml:space="preserve"> </w:t>
      </w:r>
      <w:proofErr w:type="spellStart"/>
      <w:r>
        <w:rPr>
          <w:rStyle w:val="Fett"/>
        </w:rPr>
        <w:t>unde</w:t>
      </w:r>
      <w:proofErr w:type="spellEnd"/>
      <w:r>
        <w:rPr>
          <w:rStyle w:val="Fett"/>
        </w:rPr>
        <w:t xml:space="preserve"> der Seelen verordnet, nicht in </w:t>
      </w:r>
      <w:proofErr w:type="spellStart"/>
      <w:r>
        <w:rPr>
          <w:rStyle w:val="Fett"/>
        </w:rPr>
        <w:t>Lyfflicker</w:t>
      </w:r>
      <w:proofErr w:type="spellEnd"/>
      <w:r>
        <w:rPr>
          <w:rStyle w:val="Fett"/>
        </w:rPr>
        <w:t xml:space="preserve"> </w:t>
      </w:r>
      <w:proofErr w:type="spellStart"/>
      <w:r>
        <w:rPr>
          <w:rStyle w:val="Fett"/>
        </w:rPr>
        <w:t>Arbeidt</w:t>
      </w:r>
      <w:proofErr w:type="spellEnd"/>
      <w:r>
        <w:rPr>
          <w:rStyle w:val="Fett"/>
        </w:rPr>
        <w:t xml:space="preserve">, noch in </w:t>
      </w:r>
      <w:proofErr w:type="spellStart"/>
      <w:r>
        <w:rPr>
          <w:rStyle w:val="Fett"/>
        </w:rPr>
        <w:t>unnütter</w:t>
      </w:r>
      <w:proofErr w:type="spellEnd"/>
      <w:r>
        <w:rPr>
          <w:rStyle w:val="Fett"/>
        </w:rPr>
        <w:t xml:space="preserve"> </w:t>
      </w:r>
      <w:proofErr w:type="spellStart"/>
      <w:r>
        <w:rPr>
          <w:rStyle w:val="Fett"/>
        </w:rPr>
        <w:t>leddicheit</w:t>
      </w:r>
      <w:proofErr w:type="spellEnd"/>
      <w:r>
        <w:rPr>
          <w:rStyle w:val="Fett"/>
        </w:rPr>
        <w:t xml:space="preserve">, </w:t>
      </w:r>
      <w:proofErr w:type="spellStart"/>
      <w:r>
        <w:rPr>
          <w:rStyle w:val="Fett"/>
        </w:rPr>
        <w:t>ydele</w:t>
      </w:r>
      <w:proofErr w:type="spellEnd"/>
      <w:r>
        <w:rPr>
          <w:rStyle w:val="Fett"/>
        </w:rPr>
        <w:t xml:space="preserve"> </w:t>
      </w:r>
      <w:proofErr w:type="spellStart"/>
      <w:r>
        <w:rPr>
          <w:rStyle w:val="Fett"/>
        </w:rPr>
        <w:t>handlinge</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wercke</w:t>
      </w:r>
      <w:proofErr w:type="spellEnd"/>
      <w:r>
        <w:rPr>
          <w:rStyle w:val="Fett"/>
        </w:rPr>
        <w:t xml:space="preserve"> deß Fleisches </w:t>
      </w:r>
      <w:proofErr w:type="spellStart"/>
      <w:r>
        <w:rPr>
          <w:rStyle w:val="Fett"/>
        </w:rPr>
        <w:t>thobringen</w:t>
      </w:r>
      <w:proofErr w:type="spellEnd"/>
      <w:r>
        <w:rPr>
          <w:rStyle w:val="Fett"/>
        </w:rPr>
        <w:t xml:space="preserve">: Sunder </w:t>
      </w:r>
      <w:proofErr w:type="spellStart"/>
      <w:r>
        <w:rPr>
          <w:rStyle w:val="Fett"/>
        </w:rPr>
        <w:t>densulven</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öffninge</w:t>
      </w:r>
      <w:proofErr w:type="spellEnd"/>
      <w:r>
        <w:rPr>
          <w:rStyle w:val="Fett"/>
        </w:rPr>
        <w:t xml:space="preserve"> deß </w:t>
      </w:r>
      <w:proofErr w:type="spellStart"/>
      <w:r>
        <w:rPr>
          <w:rStyle w:val="Fett"/>
        </w:rPr>
        <w:t>Gelovens</w:t>
      </w:r>
      <w:proofErr w:type="spellEnd"/>
      <w:r>
        <w:rPr>
          <w:rStyle w:val="Fett"/>
        </w:rPr>
        <w:t xml:space="preserve">, </w:t>
      </w:r>
      <w:proofErr w:type="spellStart"/>
      <w:r>
        <w:rPr>
          <w:rStyle w:val="Fett"/>
        </w:rPr>
        <w:t>hillige</w:t>
      </w:r>
      <w:proofErr w:type="spellEnd"/>
      <w:r>
        <w:rPr>
          <w:rStyle w:val="Fett"/>
        </w:rPr>
        <w:t xml:space="preserve"> Ceremonien, </w:t>
      </w:r>
      <w:proofErr w:type="spellStart"/>
      <w:r>
        <w:rPr>
          <w:rStyle w:val="Fett"/>
        </w:rPr>
        <w:t>unde</w:t>
      </w:r>
      <w:proofErr w:type="spellEnd"/>
      <w:r>
        <w:rPr>
          <w:rStyle w:val="Fett"/>
        </w:rPr>
        <w:t xml:space="preserve"> </w:t>
      </w:r>
      <w:proofErr w:type="spellStart"/>
      <w:r>
        <w:rPr>
          <w:rStyle w:val="Fett"/>
        </w:rPr>
        <w:t>gude</w:t>
      </w:r>
      <w:proofErr w:type="spellEnd"/>
      <w:r>
        <w:rPr>
          <w:rStyle w:val="Fett"/>
        </w:rPr>
        <w:t xml:space="preserve"> </w:t>
      </w:r>
      <w:proofErr w:type="spellStart"/>
      <w:r>
        <w:rPr>
          <w:rStyle w:val="Fett"/>
        </w:rPr>
        <w:t>Wercken</w:t>
      </w:r>
      <w:proofErr w:type="spellEnd"/>
      <w:r>
        <w:rPr>
          <w:rStyle w:val="Fett"/>
        </w:rPr>
        <w:t xml:space="preserve"> van </w:t>
      </w:r>
      <w:proofErr w:type="spellStart"/>
      <w:r>
        <w:rPr>
          <w:rStyle w:val="Fett"/>
        </w:rPr>
        <w:t>Gade</w:t>
      </w:r>
      <w:proofErr w:type="spellEnd"/>
      <w:r>
        <w:rPr>
          <w:rStyle w:val="Fett"/>
        </w:rPr>
        <w:t xml:space="preserve"> befohlen, </w:t>
      </w:r>
      <w:proofErr w:type="spellStart"/>
      <w:r>
        <w:rPr>
          <w:rStyle w:val="Fett"/>
        </w:rPr>
        <w:t>tho</w:t>
      </w:r>
      <w:proofErr w:type="spellEnd"/>
      <w:r>
        <w:rPr>
          <w:rStyle w:val="Fett"/>
        </w:rPr>
        <w:t xml:space="preserve"> </w:t>
      </w:r>
      <w:proofErr w:type="spellStart"/>
      <w:r>
        <w:rPr>
          <w:rStyle w:val="Fett"/>
        </w:rPr>
        <w:t>synes</w:t>
      </w:r>
      <w:proofErr w:type="spellEnd"/>
      <w:r>
        <w:rPr>
          <w:rStyle w:val="Fett"/>
        </w:rPr>
        <w:t xml:space="preserve"> namens </w:t>
      </w:r>
      <w:proofErr w:type="spellStart"/>
      <w:r>
        <w:rPr>
          <w:rStyle w:val="Fett"/>
        </w:rPr>
        <w:t>pryß</w:t>
      </w:r>
      <w:proofErr w:type="spellEnd"/>
      <w:r>
        <w:rPr>
          <w:rStyle w:val="Fett"/>
        </w:rPr>
        <w:t xml:space="preserve"> </w:t>
      </w:r>
      <w:proofErr w:type="spellStart"/>
      <w:r>
        <w:rPr>
          <w:rStyle w:val="Fett"/>
        </w:rPr>
        <w:t>hilligen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thor</w:t>
      </w:r>
      <w:proofErr w:type="spellEnd"/>
      <w:r>
        <w:rPr>
          <w:rStyle w:val="Fett"/>
        </w:rPr>
        <w:t xml:space="preserve"> </w:t>
      </w:r>
      <w:proofErr w:type="spellStart"/>
      <w:r>
        <w:rPr>
          <w:rStyle w:val="Fett"/>
        </w:rPr>
        <w:t>Wolvart</w:t>
      </w:r>
      <w:proofErr w:type="spellEnd"/>
      <w:r>
        <w:rPr>
          <w:rStyle w:val="Fett"/>
        </w:rPr>
        <w:t xml:space="preserve"> </w:t>
      </w:r>
      <w:proofErr w:type="spellStart"/>
      <w:r>
        <w:rPr>
          <w:rStyle w:val="Fett"/>
        </w:rPr>
        <w:t>Lyves</w:t>
      </w:r>
      <w:proofErr w:type="spellEnd"/>
      <w:r>
        <w:rPr>
          <w:rStyle w:val="Fett"/>
        </w:rPr>
        <w:t xml:space="preserve"> </w:t>
      </w:r>
      <w:proofErr w:type="spellStart"/>
      <w:r>
        <w:rPr>
          <w:rStyle w:val="Fett"/>
        </w:rPr>
        <w:t>unde</w:t>
      </w:r>
      <w:proofErr w:type="spellEnd"/>
      <w:r>
        <w:rPr>
          <w:rStyle w:val="Fett"/>
        </w:rPr>
        <w:t xml:space="preserve"> der Seelen </w:t>
      </w:r>
      <w:proofErr w:type="spellStart"/>
      <w:r>
        <w:rPr>
          <w:rStyle w:val="Fett"/>
        </w:rPr>
        <w:t>averbringen</w:t>
      </w:r>
      <w:proofErr w:type="spellEnd"/>
      <w:r>
        <w:rPr>
          <w:rStyle w:val="Fett"/>
        </w:rPr>
        <w:t xml:space="preserve"> schal.</w:t>
      </w:r>
      <w:r>
        <w:t xml:space="preserve"> </w:t>
      </w:r>
    </w:p>
    <w:p w14:paraId="78AF2023" w14:textId="77777777" w:rsidR="001F22E0" w:rsidRDefault="001F22E0" w:rsidP="001F22E0">
      <w:pPr>
        <w:pStyle w:val="StandardWeb"/>
      </w:pPr>
      <w:r>
        <w:t xml:space="preserve">12. Wat </w:t>
      </w:r>
      <w:proofErr w:type="spellStart"/>
      <w:r>
        <w:t>lehrestu</w:t>
      </w:r>
      <w:proofErr w:type="spellEnd"/>
      <w:r>
        <w:t xml:space="preserve"> </w:t>
      </w:r>
      <w:proofErr w:type="spellStart"/>
      <w:r>
        <w:t>uth</w:t>
      </w:r>
      <w:proofErr w:type="spellEnd"/>
      <w:r>
        <w:t xml:space="preserve"> dem </w:t>
      </w:r>
      <w:proofErr w:type="spellStart"/>
      <w:r>
        <w:t>Vöfften</w:t>
      </w:r>
      <w:proofErr w:type="spellEnd"/>
      <w:r>
        <w:t xml:space="preserve"> </w:t>
      </w:r>
      <w:proofErr w:type="spellStart"/>
      <w:r>
        <w:t>Gebade</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mynen</w:t>
      </w:r>
      <w:proofErr w:type="spellEnd"/>
      <w:r>
        <w:rPr>
          <w:rStyle w:val="Fett"/>
        </w:rPr>
        <w:t xml:space="preserve"> Vader </w:t>
      </w:r>
      <w:proofErr w:type="spellStart"/>
      <w:r>
        <w:rPr>
          <w:rStyle w:val="Fett"/>
        </w:rPr>
        <w:t>unde</w:t>
      </w:r>
      <w:proofErr w:type="spellEnd"/>
      <w:r>
        <w:rPr>
          <w:rStyle w:val="Fett"/>
        </w:rPr>
        <w:t xml:space="preserve"> Moder, Vormunder </w:t>
      </w:r>
      <w:proofErr w:type="spellStart"/>
      <w:r>
        <w:rPr>
          <w:rStyle w:val="Fett"/>
        </w:rPr>
        <w:t>unde</w:t>
      </w:r>
      <w:proofErr w:type="spellEnd"/>
      <w:r>
        <w:rPr>
          <w:rStyle w:val="Fett"/>
        </w:rPr>
        <w:t xml:space="preserve"> </w:t>
      </w:r>
      <w:proofErr w:type="spellStart"/>
      <w:r>
        <w:rPr>
          <w:rStyle w:val="Fett"/>
        </w:rPr>
        <w:t>Brodtheren</w:t>
      </w:r>
      <w:proofErr w:type="spellEnd"/>
      <w:r>
        <w:rPr>
          <w:rStyle w:val="Fett"/>
        </w:rPr>
        <w:t xml:space="preserve">, </w:t>
      </w:r>
      <w:proofErr w:type="spellStart"/>
      <w:r>
        <w:rPr>
          <w:rStyle w:val="Fett"/>
        </w:rPr>
        <w:t>dartho</w:t>
      </w:r>
      <w:proofErr w:type="spellEnd"/>
      <w:r>
        <w:rPr>
          <w:rStyle w:val="Fett"/>
        </w:rPr>
        <w:t xml:space="preserve"> </w:t>
      </w:r>
      <w:proofErr w:type="spellStart"/>
      <w:r>
        <w:rPr>
          <w:rStyle w:val="Fett"/>
        </w:rPr>
        <w:t>ock</w:t>
      </w:r>
      <w:proofErr w:type="spellEnd"/>
      <w:r>
        <w:rPr>
          <w:rStyle w:val="Fett"/>
        </w:rPr>
        <w:t xml:space="preserve"> </w:t>
      </w:r>
      <w:proofErr w:type="spellStart"/>
      <w:r>
        <w:rPr>
          <w:rStyle w:val="Fett"/>
        </w:rPr>
        <w:t>myn</w:t>
      </w:r>
      <w:proofErr w:type="spellEnd"/>
      <w:r>
        <w:rPr>
          <w:rStyle w:val="Fett"/>
        </w:rPr>
        <w:t xml:space="preserve"> </w:t>
      </w:r>
      <w:proofErr w:type="spellStart"/>
      <w:r>
        <w:rPr>
          <w:rStyle w:val="Fett"/>
        </w:rPr>
        <w:t>Kerckendeners</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Overicheit</w:t>
      </w:r>
      <w:proofErr w:type="spellEnd"/>
      <w:r>
        <w:rPr>
          <w:rStyle w:val="Fett"/>
        </w:rPr>
        <w:t xml:space="preserve"> ehren, </w:t>
      </w:r>
      <w:proofErr w:type="spellStart"/>
      <w:r>
        <w:rPr>
          <w:rStyle w:val="Fett"/>
        </w:rPr>
        <w:t>grodt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weert</w:t>
      </w:r>
      <w:proofErr w:type="spellEnd"/>
      <w:r>
        <w:rPr>
          <w:rStyle w:val="Fett"/>
        </w:rPr>
        <w:t xml:space="preserve"> achten schal: Ja in allem dat nicht </w:t>
      </w:r>
      <w:proofErr w:type="spellStart"/>
      <w:r>
        <w:rPr>
          <w:rStyle w:val="Fett"/>
        </w:rPr>
        <w:t>wedder</w:t>
      </w:r>
      <w:proofErr w:type="spellEnd"/>
      <w:r>
        <w:rPr>
          <w:rStyle w:val="Fett"/>
        </w:rPr>
        <w:t xml:space="preserve"> </w:t>
      </w:r>
      <w:proofErr w:type="spellStart"/>
      <w:r>
        <w:rPr>
          <w:rStyle w:val="Fett"/>
        </w:rPr>
        <w:t>Godt</w:t>
      </w:r>
      <w:proofErr w:type="spellEnd"/>
      <w:r>
        <w:rPr>
          <w:rStyle w:val="Fett"/>
        </w:rPr>
        <w:t xml:space="preserve"> ist, en gehorsam </w:t>
      </w:r>
      <w:proofErr w:type="spellStart"/>
      <w:r>
        <w:rPr>
          <w:rStyle w:val="Fett"/>
        </w:rPr>
        <w:t>syn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my</w:t>
      </w:r>
      <w:proofErr w:type="spellEnd"/>
      <w:r>
        <w:rPr>
          <w:rStyle w:val="Fett"/>
        </w:rPr>
        <w:t xml:space="preserve"> </w:t>
      </w:r>
      <w:proofErr w:type="spellStart"/>
      <w:r>
        <w:rPr>
          <w:rStyle w:val="Fett"/>
        </w:rPr>
        <w:t>jegen</w:t>
      </w:r>
      <w:proofErr w:type="spellEnd"/>
      <w:r>
        <w:rPr>
          <w:rStyle w:val="Fett"/>
        </w:rPr>
        <w:t xml:space="preserve"> en, </w:t>
      </w:r>
      <w:proofErr w:type="spellStart"/>
      <w:r>
        <w:rPr>
          <w:rStyle w:val="Fett"/>
        </w:rPr>
        <w:t>nha</w:t>
      </w:r>
      <w:proofErr w:type="spellEnd"/>
      <w:r>
        <w:rPr>
          <w:rStyle w:val="Fett"/>
        </w:rPr>
        <w:t xml:space="preserve"> eines </w:t>
      </w:r>
      <w:proofErr w:type="spellStart"/>
      <w:r>
        <w:rPr>
          <w:rStyle w:val="Fett"/>
        </w:rPr>
        <w:t>ydern</w:t>
      </w:r>
      <w:proofErr w:type="spellEnd"/>
      <w:r>
        <w:rPr>
          <w:rStyle w:val="Fett"/>
        </w:rPr>
        <w:t xml:space="preserve"> </w:t>
      </w:r>
      <w:proofErr w:type="spellStart"/>
      <w:r>
        <w:rPr>
          <w:rStyle w:val="Fett"/>
        </w:rPr>
        <w:t>beropinge</w:t>
      </w:r>
      <w:proofErr w:type="spellEnd"/>
      <w:r>
        <w:rPr>
          <w:rStyle w:val="Fett"/>
        </w:rPr>
        <w:t xml:space="preserve">, in alles </w:t>
      </w:r>
      <w:proofErr w:type="spellStart"/>
      <w:r>
        <w:rPr>
          <w:rStyle w:val="Fett"/>
        </w:rPr>
        <w:t>danckbar</w:t>
      </w:r>
      <w:proofErr w:type="spellEnd"/>
      <w:r>
        <w:rPr>
          <w:rStyle w:val="Fett"/>
        </w:rPr>
        <w:t xml:space="preserve"> </w:t>
      </w:r>
      <w:proofErr w:type="spellStart"/>
      <w:r>
        <w:rPr>
          <w:rStyle w:val="Fett"/>
        </w:rPr>
        <w:t>bewsen</w:t>
      </w:r>
      <w:proofErr w:type="spellEnd"/>
      <w:r>
        <w:rPr>
          <w:rStyle w:val="Fett"/>
        </w:rPr>
        <w:t>.</w:t>
      </w:r>
      <w:r>
        <w:t xml:space="preserve"> </w:t>
      </w:r>
    </w:p>
    <w:p w14:paraId="7170C584" w14:textId="77777777" w:rsidR="001F22E0" w:rsidRDefault="001F22E0" w:rsidP="001F22E0">
      <w:pPr>
        <w:pStyle w:val="StandardWeb"/>
      </w:pPr>
      <w:r>
        <w:t xml:space="preserve">13. Wat </w:t>
      </w:r>
      <w:proofErr w:type="spellStart"/>
      <w:r>
        <w:t>lehrestu</w:t>
      </w:r>
      <w:proofErr w:type="spellEnd"/>
      <w:r>
        <w:t xml:space="preserve"> </w:t>
      </w:r>
      <w:proofErr w:type="spellStart"/>
      <w:r>
        <w:t>uth</w:t>
      </w:r>
      <w:proofErr w:type="spellEnd"/>
      <w:r>
        <w:t xml:space="preserve"> dem </w:t>
      </w:r>
      <w:proofErr w:type="spellStart"/>
      <w:r>
        <w:t>Sösten</w:t>
      </w:r>
      <w:proofErr w:type="spellEnd"/>
      <w:r>
        <w:t xml:space="preserve"> </w:t>
      </w:r>
      <w:proofErr w:type="spellStart"/>
      <w:r>
        <w:t>Gebade</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mynen</w:t>
      </w:r>
      <w:proofErr w:type="spellEnd"/>
      <w:r>
        <w:rPr>
          <w:rStyle w:val="Fett"/>
        </w:rPr>
        <w:t xml:space="preserve"> </w:t>
      </w:r>
      <w:proofErr w:type="spellStart"/>
      <w:r>
        <w:rPr>
          <w:rStyle w:val="Fett"/>
        </w:rPr>
        <w:t>Negesten</w:t>
      </w:r>
      <w:proofErr w:type="spellEnd"/>
      <w:r>
        <w:rPr>
          <w:rStyle w:val="Fett"/>
        </w:rPr>
        <w:t xml:space="preserve">, he </w:t>
      </w:r>
      <w:proofErr w:type="spellStart"/>
      <w:r>
        <w:rPr>
          <w:rStyle w:val="Fett"/>
        </w:rPr>
        <w:t>sy</w:t>
      </w:r>
      <w:proofErr w:type="spellEnd"/>
      <w:r>
        <w:rPr>
          <w:rStyle w:val="Fett"/>
        </w:rPr>
        <w:t xml:space="preserve"> </w:t>
      </w:r>
      <w:proofErr w:type="spellStart"/>
      <w:r>
        <w:rPr>
          <w:rStyle w:val="Fett"/>
        </w:rPr>
        <w:t>myn</w:t>
      </w:r>
      <w:proofErr w:type="spellEnd"/>
      <w:r>
        <w:rPr>
          <w:rStyle w:val="Fett"/>
        </w:rPr>
        <w:t xml:space="preserve"> </w:t>
      </w:r>
      <w:proofErr w:type="spellStart"/>
      <w:r>
        <w:rPr>
          <w:rStyle w:val="Fett"/>
        </w:rPr>
        <w:t>fründt</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vient</w:t>
      </w:r>
      <w:proofErr w:type="spellEnd"/>
      <w:r>
        <w:rPr>
          <w:rStyle w:val="Fett"/>
        </w:rPr>
        <w:t xml:space="preserve">, nicht törnen, haten </w:t>
      </w:r>
      <w:proofErr w:type="spellStart"/>
      <w:r>
        <w:rPr>
          <w:rStyle w:val="Fett"/>
        </w:rPr>
        <w:t>edder</w:t>
      </w:r>
      <w:proofErr w:type="spellEnd"/>
      <w:r>
        <w:rPr>
          <w:rStyle w:val="Fett"/>
        </w:rPr>
        <w:t xml:space="preserve"> </w:t>
      </w:r>
      <w:proofErr w:type="spellStart"/>
      <w:r>
        <w:rPr>
          <w:rStyle w:val="Fett"/>
        </w:rPr>
        <w:t>döden</w:t>
      </w:r>
      <w:proofErr w:type="spellEnd"/>
      <w:r>
        <w:rPr>
          <w:rStyle w:val="Fett"/>
        </w:rPr>
        <w:t xml:space="preserve">, Sunder en in aller </w:t>
      </w:r>
      <w:proofErr w:type="spellStart"/>
      <w:r>
        <w:rPr>
          <w:rStyle w:val="Fett"/>
        </w:rPr>
        <w:t>sachtmödicheit</w:t>
      </w:r>
      <w:proofErr w:type="spellEnd"/>
      <w:r>
        <w:rPr>
          <w:rStyle w:val="Fett"/>
        </w:rPr>
        <w:t xml:space="preserve"> </w:t>
      </w:r>
      <w:proofErr w:type="spellStart"/>
      <w:r>
        <w:rPr>
          <w:rStyle w:val="Fett"/>
        </w:rPr>
        <w:t>dragen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leven</w:t>
      </w:r>
      <w:proofErr w:type="spellEnd"/>
      <w:r>
        <w:rPr>
          <w:rStyle w:val="Fett"/>
        </w:rPr>
        <w:t xml:space="preserve">, </w:t>
      </w:r>
      <w:proofErr w:type="spellStart"/>
      <w:r>
        <w:rPr>
          <w:rStyle w:val="Fett"/>
        </w:rPr>
        <w:t>unde</w:t>
      </w:r>
      <w:proofErr w:type="spellEnd"/>
      <w:r>
        <w:rPr>
          <w:rStyle w:val="Fett"/>
        </w:rPr>
        <w:t xml:space="preserve"> vor alle </w:t>
      </w:r>
      <w:proofErr w:type="spellStart"/>
      <w:r>
        <w:rPr>
          <w:rStyle w:val="Fett"/>
        </w:rPr>
        <w:t>vahr</w:t>
      </w:r>
      <w:proofErr w:type="spellEnd"/>
      <w:r>
        <w:rPr>
          <w:rStyle w:val="Fett"/>
        </w:rPr>
        <w:t xml:space="preserve"> </w:t>
      </w:r>
      <w:proofErr w:type="spellStart"/>
      <w:r>
        <w:rPr>
          <w:rStyle w:val="Fett"/>
        </w:rPr>
        <w:t>Lyves</w:t>
      </w:r>
      <w:proofErr w:type="spellEnd"/>
      <w:r>
        <w:rPr>
          <w:rStyle w:val="Fett"/>
        </w:rPr>
        <w:t xml:space="preserve"> </w:t>
      </w:r>
      <w:proofErr w:type="spellStart"/>
      <w:r>
        <w:rPr>
          <w:rStyle w:val="Fett"/>
        </w:rPr>
        <w:t>unde</w:t>
      </w:r>
      <w:proofErr w:type="spellEnd"/>
      <w:r>
        <w:rPr>
          <w:rStyle w:val="Fett"/>
        </w:rPr>
        <w:t xml:space="preserve"> der Seelen, beschütten </w:t>
      </w:r>
      <w:proofErr w:type="spellStart"/>
      <w:r>
        <w:rPr>
          <w:rStyle w:val="Fett"/>
        </w:rPr>
        <w:t>unde</w:t>
      </w:r>
      <w:proofErr w:type="spellEnd"/>
      <w:r>
        <w:rPr>
          <w:rStyle w:val="Fett"/>
        </w:rPr>
        <w:t xml:space="preserve"> </w:t>
      </w:r>
      <w:proofErr w:type="spellStart"/>
      <w:r>
        <w:rPr>
          <w:rStyle w:val="Fett"/>
        </w:rPr>
        <w:t>beschermen</w:t>
      </w:r>
      <w:proofErr w:type="spellEnd"/>
      <w:r>
        <w:rPr>
          <w:rStyle w:val="Fett"/>
        </w:rPr>
        <w:t xml:space="preserve"> schal.</w:t>
      </w:r>
      <w:r>
        <w:t xml:space="preserve"> </w:t>
      </w:r>
    </w:p>
    <w:p w14:paraId="0E563AE3" w14:textId="77777777" w:rsidR="001F22E0" w:rsidRDefault="001F22E0" w:rsidP="001F22E0">
      <w:pPr>
        <w:pStyle w:val="StandardWeb"/>
      </w:pPr>
      <w:r>
        <w:t xml:space="preserve">14. Wat </w:t>
      </w:r>
      <w:proofErr w:type="spellStart"/>
      <w:r>
        <w:t>lehrestu</w:t>
      </w:r>
      <w:proofErr w:type="spellEnd"/>
      <w:r>
        <w:t xml:space="preserve"> </w:t>
      </w:r>
      <w:proofErr w:type="spellStart"/>
      <w:r>
        <w:t>uth</w:t>
      </w:r>
      <w:proofErr w:type="spellEnd"/>
      <w:r>
        <w:t xml:space="preserve"> dem </w:t>
      </w:r>
      <w:proofErr w:type="spellStart"/>
      <w:r>
        <w:t>Sövenden</w:t>
      </w:r>
      <w:proofErr w:type="spellEnd"/>
      <w:r>
        <w:t xml:space="preserve"> </w:t>
      </w:r>
      <w:proofErr w:type="spellStart"/>
      <w:r>
        <w:t>Gebade</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alle </w:t>
      </w:r>
      <w:proofErr w:type="spellStart"/>
      <w:r>
        <w:rPr>
          <w:rStyle w:val="Fett"/>
        </w:rPr>
        <w:t>Unküscheit</w:t>
      </w:r>
      <w:proofErr w:type="spellEnd"/>
      <w:r>
        <w:rPr>
          <w:rStyle w:val="Fett"/>
        </w:rPr>
        <w:t xml:space="preserve">, </w:t>
      </w:r>
      <w:proofErr w:type="spellStart"/>
      <w:r>
        <w:rPr>
          <w:rStyle w:val="Fett"/>
        </w:rPr>
        <w:t>Horerye</w:t>
      </w:r>
      <w:proofErr w:type="spellEnd"/>
      <w:r>
        <w:rPr>
          <w:rStyle w:val="Fett"/>
        </w:rPr>
        <w:t xml:space="preserve">, </w:t>
      </w:r>
      <w:proofErr w:type="spellStart"/>
      <w:r>
        <w:rPr>
          <w:rStyle w:val="Fett"/>
        </w:rPr>
        <w:t>Ehebrekerye</w:t>
      </w:r>
      <w:proofErr w:type="spellEnd"/>
      <w:r>
        <w:rPr>
          <w:rStyle w:val="Fett"/>
        </w:rPr>
        <w:t xml:space="preserve">, </w:t>
      </w:r>
      <w:proofErr w:type="spellStart"/>
      <w:r>
        <w:rPr>
          <w:rStyle w:val="Fett"/>
        </w:rPr>
        <w:t>sampt</w:t>
      </w:r>
      <w:proofErr w:type="spellEnd"/>
      <w:r>
        <w:rPr>
          <w:rStyle w:val="Fett"/>
        </w:rPr>
        <w:t xml:space="preserve"> aller </w:t>
      </w:r>
      <w:proofErr w:type="spellStart"/>
      <w:r>
        <w:rPr>
          <w:rStyle w:val="Fett"/>
        </w:rPr>
        <w:t>overflodt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orsaken</w:t>
      </w:r>
      <w:proofErr w:type="spellEnd"/>
      <w:r>
        <w:rPr>
          <w:rStyle w:val="Fett"/>
        </w:rPr>
        <w:t xml:space="preserve">, de </w:t>
      </w:r>
      <w:proofErr w:type="spellStart"/>
      <w:r>
        <w:rPr>
          <w:rStyle w:val="Fett"/>
        </w:rPr>
        <w:t>my</w:t>
      </w:r>
      <w:proofErr w:type="spellEnd"/>
      <w:r>
        <w:rPr>
          <w:rStyle w:val="Fett"/>
        </w:rPr>
        <w:t xml:space="preserve"> </w:t>
      </w:r>
      <w:proofErr w:type="spellStart"/>
      <w:r>
        <w:rPr>
          <w:rStyle w:val="Fett"/>
        </w:rPr>
        <w:t>thor</w:t>
      </w:r>
      <w:proofErr w:type="spellEnd"/>
      <w:r>
        <w:rPr>
          <w:rStyle w:val="Fett"/>
        </w:rPr>
        <w:t xml:space="preserve"> </w:t>
      </w:r>
      <w:proofErr w:type="spellStart"/>
      <w:r>
        <w:rPr>
          <w:rStyle w:val="Fett"/>
        </w:rPr>
        <w:t>Unküscheit</w:t>
      </w:r>
      <w:proofErr w:type="spellEnd"/>
      <w:r>
        <w:rPr>
          <w:rStyle w:val="Fett"/>
        </w:rPr>
        <w:t xml:space="preserve"> </w:t>
      </w:r>
      <w:proofErr w:type="spellStart"/>
      <w:r>
        <w:rPr>
          <w:rStyle w:val="Fett"/>
        </w:rPr>
        <w:t>reitzen</w:t>
      </w:r>
      <w:proofErr w:type="spellEnd"/>
      <w:r>
        <w:rPr>
          <w:rStyle w:val="Fett"/>
        </w:rPr>
        <w:t xml:space="preserve"> mögen, </w:t>
      </w:r>
      <w:proofErr w:type="spellStart"/>
      <w:r>
        <w:rPr>
          <w:rStyle w:val="Fett"/>
        </w:rPr>
        <w:t>myden</w:t>
      </w:r>
      <w:proofErr w:type="spellEnd"/>
      <w:r>
        <w:rPr>
          <w:rStyle w:val="Fett"/>
        </w:rPr>
        <w:t xml:space="preserve"> schal, </w:t>
      </w:r>
      <w:proofErr w:type="spellStart"/>
      <w:r>
        <w:rPr>
          <w:rStyle w:val="Fett"/>
        </w:rPr>
        <w:t>unde</w:t>
      </w:r>
      <w:proofErr w:type="spellEnd"/>
      <w:r>
        <w:rPr>
          <w:rStyle w:val="Fett"/>
        </w:rPr>
        <w:t xml:space="preserve"> de </w:t>
      </w:r>
      <w:proofErr w:type="spellStart"/>
      <w:r>
        <w:rPr>
          <w:rStyle w:val="Fett"/>
        </w:rPr>
        <w:t>Küscheit</w:t>
      </w:r>
      <w:proofErr w:type="spellEnd"/>
      <w:r>
        <w:rPr>
          <w:rStyle w:val="Fett"/>
        </w:rPr>
        <w:t xml:space="preserve">, </w:t>
      </w:r>
      <w:proofErr w:type="spellStart"/>
      <w:r>
        <w:rPr>
          <w:rStyle w:val="Fett"/>
        </w:rPr>
        <w:t>tucht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Soberheit</w:t>
      </w:r>
      <w:proofErr w:type="spellEnd"/>
      <w:r>
        <w:rPr>
          <w:rStyle w:val="Fett"/>
        </w:rPr>
        <w:t xml:space="preserve"> aller dinge, beide in </w:t>
      </w:r>
      <w:proofErr w:type="spellStart"/>
      <w:r>
        <w:rPr>
          <w:rStyle w:val="Fett"/>
        </w:rPr>
        <w:t>unde</w:t>
      </w:r>
      <w:proofErr w:type="spellEnd"/>
      <w:r>
        <w:rPr>
          <w:rStyle w:val="Fett"/>
        </w:rPr>
        <w:t xml:space="preserve"> </w:t>
      </w:r>
      <w:proofErr w:type="spellStart"/>
      <w:r>
        <w:rPr>
          <w:rStyle w:val="Fett"/>
        </w:rPr>
        <w:t>buten</w:t>
      </w:r>
      <w:proofErr w:type="spellEnd"/>
      <w:r>
        <w:rPr>
          <w:rStyle w:val="Fett"/>
        </w:rPr>
        <w:t xml:space="preserve"> dem Ehestande, </w:t>
      </w:r>
      <w:proofErr w:type="spellStart"/>
      <w:r>
        <w:rPr>
          <w:rStyle w:val="Fett"/>
        </w:rPr>
        <w:t>leven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beschermen</w:t>
      </w:r>
      <w:proofErr w:type="spellEnd"/>
      <w:r>
        <w:rPr>
          <w:rStyle w:val="Fett"/>
        </w:rPr>
        <w:t xml:space="preserve"> schal.</w:t>
      </w:r>
      <w:r>
        <w:t xml:space="preserve"> </w:t>
      </w:r>
    </w:p>
    <w:p w14:paraId="1D1DD987" w14:textId="77777777" w:rsidR="001F22E0" w:rsidRDefault="001F22E0" w:rsidP="001F22E0">
      <w:pPr>
        <w:pStyle w:val="StandardWeb"/>
      </w:pPr>
      <w:r>
        <w:t xml:space="preserve">15. Wat </w:t>
      </w:r>
      <w:proofErr w:type="spellStart"/>
      <w:r>
        <w:t>lerestu</w:t>
      </w:r>
      <w:proofErr w:type="spellEnd"/>
      <w:r>
        <w:t xml:space="preserve"> </w:t>
      </w:r>
      <w:proofErr w:type="spellStart"/>
      <w:r>
        <w:t>uth</w:t>
      </w:r>
      <w:proofErr w:type="spellEnd"/>
      <w:r>
        <w:t xml:space="preserve"> dem Achten </w:t>
      </w:r>
      <w:proofErr w:type="spellStart"/>
      <w:r>
        <w:t>Gebade</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mynes</w:t>
      </w:r>
      <w:proofErr w:type="spellEnd"/>
      <w:r>
        <w:rPr>
          <w:rStyle w:val="Fett"/>
        </w:rPr>
        <w:t xml:space="preserve"> </w:t>
      </w:r>
      <w:proofErr w:type="spellStart"/>
      <w:r>
        <w:rPr>
          <w:rStyle w:val="Fett"/>
        </w:rPr>
        <w:t>Negesten</w:t>
      </w:r>
      <w:proofErr w:type="spellEnd"/>
      <w:r>
        <w:rPr>
          <w:rStyle w:val="Fett"/>
        </w:rPr>
        <w:t xml:space="preserve"> </w:t>
      </w:r>
      <w:proofErr w:type="spellStart"/>
      <w:r>
        <w:rPr>
          <w:rStyle w:val="Fett"/>
        </w:rPr>
        <w:t>gudt</w:t>
      </w:r>
      <w:proofErr w:type="spellEnd"/>
      <w:r>
        <w:rPr>
          <w:rStyle w:val="Fett"/>
        </w:rPr>
        <w:t xml:space="preserve"> nicht </w:t>
      </w:r>
      <w:proofErr w:type="spellStart"/>
      <w:r>
        <w:rPr>
          <w:rStyle w:val="Fett"/>
        </w:rPr>
        <w:t>stelen</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jenigen</w:t>
      </w:r>
      <w:proofErr w:type="spellEnd"/>
      <w:r>
        <w:rPr>
          <w:rStyle w:val="Fett"/>
        </w:rPr>
        <w:t xml:space="preserve"> </w:t>
      </w:r>
      <w:proofErr w:type="spellStart"/>
      <w:r>
        <w:rPr>
          <w:rStyle w:val="Fett"/>
        </w:rPr>
        <w:t>schyn</w:t>
      </w:r>
      <w:proofErr w:type="spellEnd"/>
      <w:r>
        <w:rPr>
          <w:rStyle w:val="Fett"/>
        </w:rPr>
        <w:t xml:space="preserve"> des Rechtes, </w:t>
      </w:r>
      <w:proofErr w:type="spellStart"/>
      <w:r>
        <w:rPr>
          <w:rStyle w:val="Fett"/>
        </w:rPr>
        <w:t>edder</w:t>
      </w:r>
      <w:proofErr w:type="spellEnd"/>
      <w:r>
        <w:rPr>
          <w:rStyle w:val="Fett"/>
        </w:rPr>
        <w:t xml:space="preserve"> ander </w:t>
      </w:r>
      <w:proofErr w:type="spellStart"/>
      <w:r>
        <w:rPr>
          <w:rStyle w:val="Fett"/>
        </w:rPr>
        <w:t>list</w:t>
      </w:r>
      <w:proofErr w:type="spellEnd"/>
      <w:r>
        <w:rPr>
          <w:rStyle w:val="Fett"/>
        </w:rPr>
        <w:t xml:space="preserve"> </w:t>
      </w:r>
      <w:proofErr w:type="spellStart"/>
      <w:r>
        <w:rPr>
          <w:rStyle w:val="Fett"/>
        </w:rPr>
        <w:t>effte</w:t>
      </w:r>
      <w:proofErr w:type="spellEnd"/>
      <w:r>
        <w:rPr>
          <w:rStyle w:val="Fett"/>
        </w:rPr>
        <w:t xml:space="preserve"> </w:t>
      </w:r>
      <w:proofErr w:type="spellStart"/>
      <w:r>
        <w:rPr>
          <w:rStyle w:val="Fett"/>
        </w:rPr>
        <w:t>gyricheit</w:t>
      </w:r>
      <w:proofErr w:type="spellEnd"/>
      <w:r>
        <w:rPr>
          <w:rStyle w:val="Fett"/>
        </w:rPr>
        <w:t xml:space="preserve"> </w:t>
      </w:r>
      <w:proofErr w:type="spellStart"/>
      <w:r>
        <w:rPr>
          <w:rStyle w:val="Fett"/>
        </w:rPr>
        <w:t>em</w:t>
      </w:r>
      <w:proofErr w:type="spellEnd"/>
      <w:r>
        <w:rPr>
          <w:rStyle w:val="Fett"/>
        </w:rPr>
        <w:t xml:space="preserve"> entwenden: Sunder </w:t>
      </w:r>
      <w:proofErr w:type="spellStart"/>
      <w:r>
        <w:rPr>
          <w:rStyle w:val="Fett"/>
        </w:rPr>
        <w:t>syn</w:t>
      </w:r>
      <w:proofErr w:type="spellEnd"/>
      <w:r>
        <w:rPr>
          <w:rStyle w:val="Fett"/>
        </w:rPr>
        <w:t xml:space="preserve"> </w:t>
      </w:r>
      <w:proofErr w:type="spellStart"/>
      <w:r>
        <w:rPr>
          <w:rStyle w:val="Fett"/>
        </w:rPr>
        <w:t>gudt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nehringe</w:t>
      </w:r>
      <w:proofErr w:type="spellEnd"/>
      <w:r>
        <w:rPr>
          <w:rStyle w:val="Fett"/>
        </w:rPr>
        <w:t xml:space="preserve"> </w:t>
      </w:r>
      <w:proofErr w:type="spellStart"/>
      <w:r>
        <w:rPr>
          <w:rStyle w:val="Fett"/>
        </w:rPr>
        <w:t>beteren</w:t>
      </w:r>
      <w:proofErr w:type="spellEnd"/>
      <w:r>
        <w:rPr>
          <w:rStyle w:val="Fett"/>
        </w:rPr>
        <w:t xml:space="preserve">, und </w:t>
      </w:r>
      <w:proofErr w:type="spellStart"/>
      <w:r>
        <w:rPr>
          <w:rStyle w:val="Fett"/>
        </w:rPr>
        <w:t>my</w:t>
      </w:r>
      <w:proofErr w:type="spellEnd"/>
      <w:r>
        <w:rPr>
          <w:rStyle w:val="Fett"/>
        </w:rPr>
        <w:t xml:space="preserve"> </w:t>
      </w:r>
      <w:proofErr w:type="spellStart"/>
      <w:r>
        <w:rPr>
          <w:rStyle w:val="Fett"/>
        </w:rPr>
        <w:t>sampt</w:t>
      </w:r>
      <w:proofErr w:type="spellEnd"/>
      <w:r>
        <w:rPr>
          <w:rStyle w:val="Fett"/>
        </w:rPr>
        <w:t xml:space="preserve"> den rechten Armen </w:t>
      </w:r>
      <w:proofErr w:type="spellStart"/>
      <w:r>
        <w:rPr>
          <w:rStyle w:val="Fett"/>
        </w:rPr>
        <w:t>unde</w:t>
      </w:r>
      <w:proofErr w:type="spellEnd"/>
      <w:r>
        <w:rPr>
          <w:rStyle w:val="Fett"/>
        </w:rPr>
        <w:t xml:space="preserve"> </w:t>
      </w:r>
      <w:proofErr w:type="spellStart"/>
      <w:r>
        <w:rPr>
          <w:rStyle w:val="Fett"/>
        </w:rPr>
        <w:t>Nodtrüfftigen</w:t>
      </w:r>
      <w:proofErr w:type="spellEnd"/>
      <w:r>
        <w:rPr>
          <w:rStyle w:val="Fett"/>
        </w:rPr>
        <w:t xml:space="preserve">, van </w:t>
      </w:r>
      <w:proofErr w:type="spellStart"/>
      <w:r>
        <w:rPr>
          <w:rStyle w:val="Fett"/>
        </w:rPr>
        <w:t>myner</w:t>
      </w:r>
      <w:proofErr w:type="spellEnd"/>
      <w:r>
        <w:rPr>
          <w:rStyle w:val="Fett"/>
        </w:rPr>
        <w:t xml:space="preserve"> </w:t>
      </w:r>
      <w:proofErr w:type="spellStart"/>
      <w:r>
        <w:rPr>
          <w:rStyle w:val="Fett"/>
        </w:rPr>
        <w:t>arbeit</w:t>
      </w:r>
      <w:proofErr w:type="spellEnd"/>
      <w:r>
        <w:rPr>
          <w:rStyle w:val="Fett"/>
        </w:rPr>
        <w:t xml:space="preserve"> </w:t>
      </w:r>
      <w:proofErr w:type="spellStart"/>
      <w:r>
        <w:rPr>
          <w:rStyle w:val="Fett"/>
        </w:rPr>
        <w:t>ernehren</w:t>
      </w:r>
      <w:proofErr w:type="spellEnd"/>
      <w:r>
        <w:rPr>
          <w:rStyle w:val="Fett"/>
        </w:rPr>
        <w:t xml:space="preserve"> schal.</w:t>
      </w:r>
      <w:r>
        <w:t xml:space="preserve"> </w:t>
      </w:r>
    </w:p>
    <w:p w14:paraId="1D2ED953" w14:textId="77777777" w:rsidR="001F22E0" w:rsidRDefault="001F22E0" w:rsidP="001F22E0">
      <w:pPr>
        <w:pStyle w:val="StandardWeb"/>
      </w:pPr>
      <w:r>
        <w:t xml:space="preserve">16. Wat </w:t>
      </w:r>
      <w:proofErr w:type="spellStart"/>
      <w:r>
        <w:t>lerestu</w:t>
      </w:r>
      <w:proofErr w:type="spellEnd"/>
      <w:r>
        <w:t xml:space="preserve"> </w:t>
      </w:r>
      <w:proofErr w:type="spellStart"/>
      <w:r>
        <w:t>uth</w:t>
      </w:r>
      <w:proofErr w:type="spellEnd"/>
      <w:r>
        <w:t xml:space="preserve"> dem </w:t>
      </w:r>
      <w:proofErr w:type="spellStart"/>
      <w:r>
        <w:t>Negenden</w:t>
      </w:r>
      <w:proofErr w:type="spellEnd"/>
      <w:r>
        <w:t xml:space="preserve"> </w:t>
      </w:r>
      <w:proofErr w:type="spellStart"/>
      <w:r>
        <w:t>Gebade</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myne</w:t>
      </w:r>
      <w:proofErr w:type="spellEnd"/>
      <w:r>
        <w:rPr>
          <w:rStyle w:val="Fett"/>
        </w:rPr>
        <w:t xml:space="preserve"> </w:t>
      </w:r>
      <w:proofErr w:type="spellStart"/>
      <w:r>
        <w:rPr>
          <w:rStyle w:val="Fett"/>
        </w:rPr>
        <w:t>Tunge</w:t>
      </w:r>
      <w:proofErr w:type="spellEnd"/>
      <w:r>
        <w:rPr>
          <w:rStyle w:val="Fett"/>
        </w:rPr>
        <w:t xml:space="preserve"> </w:t>
      </w:r>
      <w:proofErr w:type="spellStart"/>
      <w:r>
        <w:rPr>
          <w:rStyle w:val="Fett"/>
        </w:rPr>
        <w:t>bewaren</w:t>
      </w:r>
      <w:proofErr w:type="spellEnd"/>
      <w:r>
        <w:rPr>
          <w:rStyle w:val="Fett"/>
        </w:rPr>
        <w:t xml:space="preserve">, alle Lögen </w:t>
      </w:r>
      <w:proofErr w:type="spellStart"/>
      <w:r>
        <w:rPr>
          <w:rStyle w:val="Fett"/>
        </w:rPr>
        <w:t>unde</w:t>
      </w:r>
      <w:proofErr w:type="spellEnd"/>
      <w:r>
        <w:rPr>
          <w:rStyle w:val="Fett"/>
        </w:rPr>
        <w:t xml:space="preserve"> achterrede haten, </w:t>
      </w:r>
      <w:proofErr w:type="spellStart"/>
      <w:r>
        <w:rPr>
          <w:rStyle w:val="Fett"/>
        </w:rPr>
        <w:t>unde</w:t>
      </w:r>
      <w:proofErr w:type="spellEnd"/>
      <w:r>
        <w:rPr>
          <w:rStyle w:val="Fett"/>
        </w:rPr>
        <w:t xml:space="preserve"> in alle </w:t>
      </w:r>
      <w:proofErr w:type="spellStart"/>
      <w:r>
        <w:rPr>
          <w:rStyle w:val="Fett"/>
        </w:rPr>
        <w:t>mynem</w:t>
      </w:r>
      <w:proofErr w:type="spellEnd"/>
      <w:r>
        <w:rPr>
          <w:rStyle w:val="Fett"/>
        </w:rPr>
        <w:t xml:space="preserve"> </w:t>
      </w:r>
      <w:proofErr w:type="spellStart"/>
      <w:r>
        <w:rPr>
          <w:rStyle w:val="Fett"/>
        </w:rPr>
        <w:t>dohnde</w:t>
      </w:r>
      <w:proofErr w:type="spellEnd"/>
      <w:r>
        <w:rPr>
          <w:rStyle w:val="Fett"/>
        </w:rPr>
        <w:t xml:space="preserve"> und wesende de </w:t>
      </w:r>
      <w:proofErr w:type="spellStart"/>
      <w:r>
        <w:rPr>
          <w:rStyle w:val="Fett"/>
        </w:rPr>
        <w:t>Warheit</w:t>
      </w:r>
      <w:proofErr w:type="spellEnd"/>
      <w:r>
        <w:rPr>
          <w:rStyle w:val="Fett"/>
        </w:rPr>
        <w:t xml:space="preserve"> </w:t>
      </w:r>
      <w:proofErr w:type="spellStart"/>
      <w:r>
        <w:rPr>
          <w:rStyle w:val="Fett"/>
        </w:rPr>
        <w:t>leven</w:t>
      </w:r>
      <w:proofErr w:type="spellEnd"/>
      <w:r>
        <w:rPr>
          <w:rStyle w:val="Fett"/>
        </w:rPr>
        <w:t xml:space="preserve"> </w:t>
      </w:r>
      <w:proofErr w:type="spellStart"/>
      <w:r>
        <w:rPr>
          <w:rStyle w:val="Fett"/>
        </w:rPr>
        <w:t>unde</w:t>
      </w:r>
      <w:proofErr w:type="spellEnd"/>
      <w:r>
        <w:rPr>
          <w:rStyle w:val="Fett"/>
        </w:rPr>
        <w:t xml:space="preserve"> fordern, </w:t>
      </w:r>
      <w:proofErr w:type="spellStart"/>
      <w:r>
        <w:rPr>
          <w:rStyle w:val="Fett"/>
        </w:rPr>
        <w:t>unde</w:t>
      </w:r>
      <w:proofErr w:type="spellEnd"/>
      <w:r>
        <w:rPr>
          <w:rStyle w:val="Fett"/>
        </w:rPr>
        <w:t xml:space="preserve"> </w:t>
      </w:r>
      <w:proofErr w:type="spellStart"/>
      <w:r>
        <w:rPr>
          <w:rStyle w:val="Fett"/>
        </w:rPr>
        <w:t>mynes</w:t>
      </w:r>
      <w:proofErr w:type="spellEnd"/>
      <w:r>
        <w:rPr>
          <w:rStyle w:val="Fett"/>
        </w:rPr>
        <w:t xml:space="preserve"> </w:t>
      </w:r>
      <w:proofErr w:type="spellStart"/>
      <w:r>
        <w:rPr>
          <w:rStyle w:val="Fett"/>
        </w:rPr>
        <w:t>Negesten</w:t>
      </w:r>
      <w:proofErr w:type="spellEnd"/>
      <w:r>
        <w:rPr>
          <w:rStyle w:val="Fett"/>
        </w:rPr>
        <w:t xml:space="preserve"> </w:t>
      </w:r>
      <w:proofErr w:type="spellStart"/>
      <w:r>
        <w:rPr>
          <w:rStyle w:val="Fett"/>
        </w:rPr>
        <w:t>schande</w:t>
      </w:r>
      <w:proofErr w:type="spellEnd"/>
      <w:r>
        <w:rPr>
          <w:rStyle w:val="Fett"/>
        </w:rPr>
        <w:t xml:space="preserve">, wo </w:t>
      </w:r>
      <w:proofErr w:type="spellStart"/>
      <w:r>
        <w:rPr>
          <w:rStyle w:val="Fett"/>
        </w:rPr>
        <w:t>myn</w:t>
      </w:r>
      <w:proofErr w:type="spellEnd"/>
      <w:r>
        <w:rPr>
          <w:rStyle w:val="Fett"/>
        </w:rPr>
        <w:t xml:space="preserve"> </w:t>
      </w:r>
      <w:proofErr w:type="spellStart"/>
      <w:r>
        <w:rPr>
          <w:rStyle w:val="Fett"/>
        </w:rPr>
        <w:t>egen</w:t>
      </w:r>
      <w:proofErr w:type="spellEnd"/>
      <w:r>
        <w:rPr>
          <w:rStyle w:val="Fett"/>
        </w:rPr>
        <w:t xml:space="preserve"> (</w:t>
      </w:r>
      <w:proofErr w:type="spellStart"/>
      <w:r>
        <w:rPr>
          <w:rStyle w:val="Fett"/>
        </w:rPr>
        <w:t>nha</w:t>
      </w:r>
      <w:proofErr w:type="spellEnd"/>
      <w:r>
        <w:rPr>
          <w:rStyle w:val="Fett"/>
        </w:rPr>
        <w:t xml:space="preserve"> der Regel der Leve) bedecken schal.</w:t>
      </w:r>
      <w:r>
        <w:t xml:space="preserve"> </w:t>
      </w:r>
    </w:p>
    <w:p w14:paraId="2954115B" w14:textId="77777777" w:rsidR="001F22E0" w:rsidRDefault="001F22E0" w:rsidP="001F22E0">
      <w:pPr>
        <w:pStyle w:val="StandardWeb"/>
      </w:pPr>
      <w:r>
        <w:t xml:space="preserve">17. Wat </w:t>
      </w:r>
      <w:proofErr w:type="spellStart"/>
      <w:r>
        <w:t>lerestu</w:t>
      </w:r>
      <w:proofErr w:type="spellEnd"/>
      <w:r>
        <w:t xml:space="preserve"> </w:t>
      </w:r>
      <w:proofErr w:type="spellStart"/>
      <w:r>
        <w:t>uth</w:t>
      </w:r>
      <w:proofErr w:type="spellEnd"/>
      <w:r>
        <w:t xml:space="preserve"> dem </w:t>
      </w:r>
      <w:proofErr w:type="spellStart"/>
      <w:r>
        <w:t>Teinden</w:t>
      </w:r>
      <w:proofErr w:type="spellEnd"/>
      <w:r>
        <w:t xml:space="preserve"> </w:t>
      </w:r>
      <w:proofErr w:type="spellStart"/>
      <w:r>
        <w:t>Gebade</w:t>
      </w:r>
      <w:proofErr w:type="spellEnd"/>
      <w:r>
        <w:t>?</w:t>
      </w:r>
      <w:r>
        <w:br/>
      </w:r>
      <w:proofErr w:type="spellStart"/>
      <w:r>
        <w:rPr>
          <w:rStyle w:val="Fett"/>
        </w:rPr>
        <w:t>THom</w:t>
      </w:r>
      <w:proofErr w:type="spellEnd"/>
      <w:r>
        <w:rPr>
          <w:rStyle w:val="Fett"/>
        </w:rPr>
        <w:t xml:space="preserve"> ersten, dat </w:t>
      </w:r>
      <w:proofErr w:type="spellStart"/>
      <w:r>
        <w:rPr>
          <w:rStyle w:val="Fett"/>
        </w:rPr>
        <w:t>ick</w:t>
      </w:r>
      <w:proofErr w:type="spellEnd"/>
      <w:r>
        <w:rPr>
          <w:rStyle w:val="Fett"/>
        </w:rPr>
        <w:t xml:space="preserve"> </w:t>
      </w:r>
      <w:proofErr w:type="spellStart"/>
      <w:r>
        <w:rPr>
          <w:rStyle w:val="Fett"/>
        </w:rPr>
        <w:t>wedder</w:t>
      </w:r>
      <w:proofErr w:type="spellEnd"/>
      <w:r>
        <w:rPr>
          <w:rStyle w:val="Fett"/>
        </w:rPr>
        <w:t xml:space="preserve"> den Willen Gades nicht </w:t>
      </w:r>
      <w:proofErr w:type="spellStart"/>
      <w:r>
        <w:rPr>
          <w:rStyle w:val="Fett"/>
        </w:rPr>
        <w:t>lüsten</w:t>
      </w:r>
      <w:proofErr w:type="spellEnd"/>
      <w:r>
        <w:rPr>
          <w:rStyle w:val="Fett"/>
        </w:rPr>
        <w:t xml:space="preserve">, </w:t>
      </w:r>
      <w:proofErr w:type="spellStart"/>
      <w:r>
        <w:rPr>
          <w:rStyle w:val="Fett"/>
        </w:rPr>
        <w:t>sunder</w:t>
      </w:r>
      <w:proofErr w:type="spellEnd"/>
      <w:r>
        <w:rPr>
          <w:rStyle w:val="Fett"/>
        </w:rPr>
        <w:t xml:space="preserve"> alle </w:t>
      </w:r>
      <w:proofErr w:type="spellStart"/>
      <w:r>
        <w:rPr>
          <w:rStyle w:val="Fett"/>
        </w:rPr>
        <w:t>myne</w:t>
      </w:r>
      <w:proofErr w:type="spellEnd"/>
      <w:r>
        <w:rPr>
          <w:rStyle w:val="Fett"/>
        </w:rPr>
        <w:t xml:space="preserve"> </w:t>
      </w:r>
      <w:proofErr w:type="spellStart"/>
      <w:r>
        <w:rPr>
          <w:rStyle w:val="Fett"/>
        </w:rPr>
        <w:t>lüst</w:t>
      </w:r>
      <w:proofErr w:type="spellEnd"/>
      <w:r>
        <w:rPr>
          <w:rStyle w:val="Fett"/>
        </w:rPr>
        <w:t xml:space="preserve"> </w:t>
      </w:r>
      <w:proofErr w:type="spellStart"/>
      <w:r>
        <w:rPr>
          <w:rStyle w:val="Fett"/>
        </w:rPr>
        <w:t>thor</w:t>
      </w:r>
      <w:proofErr w:type="spellEnd"/>
      <w:r>
        <w:rPr>
          <w:rStyle w:val="Fett"/>
        </w:rPr>
        <w:t xml:space="preserve"> ehren Gades, </w:t>
      </w:r>
      <w:proofErr w:type="spellStart"/>
      <w:r>
        <w:rPr>
          <w:rStyle w:val="Fett"/>
        </w:rPr>
        <w:t>unde</w:t>
      </w:r>
      <w:proofErr w:type="spellEnd"/>
      <w:r>
        <w:rPr>
          <w:rStyle w:val="Fett"/>
        </w:rPr>
        <w:t xml:space="preserve"> </w:t>
      </w:r>
      <w:proofErr w:type="spellStart"/>
      <w:r>
        <w:rPr>
          <w:rStyle w:val="Fett"/>
        </w:rPr>
        <w:t>thom</w:t>
      </w:r>
      <w:proofErr w:type="spellEnd"/>
      <w:r>
        <w:rPr>
          <w:rStyle w:val="Fett"/>
        </w:rPr>
        <w:t xml:space="preserve"> besten </w:t>
      </w:r>
      <w:proofErr w:type="spellStart"/>
      <w:r>
        <w:rPr>
          <w:rStyle w:val="Fett"/>
        </w:rPr>
        <w:t>mynes</w:t>
      </w:r>
      <w:proofErr w:type="spellEnd"/>
      <w:r>
        <w:rPr>
          <w:rStyle w:val="Fett"/>
        </w:rPr>
        <w:t xml:space="preserve"> </w:t>
      </w:r>
      <w:proofErr w:type="spellStart"/>
      <w:r>
        <w:rPr>
          <w:rStyle w:val="Fett"/>
        </w:rPr>
        <w:t>Negesten</w:t>
      </w:r>
      <w:proofErr w:type="spellEnd"/>
      <w:r>
        <w:rPr>
          <w:rStyle w:val="Fett"/>
        </w:rPr>
        <w:t xml:space="preserve"> richten </w:t>
      </w:r>
      <w:proofErr w:type="spellStart"/>
      <w:r>
        <w:rPr>
          <w:rStyle w:val="Fett"/>
        </w:rPr>
        <w:t>moth</w:t>
      </w:r>
      <w:proofErr w:type="spellEnd"/>
      <w:r>
        <w:rPr>
          <w:rStyle w:val="Fett"/>
        </w:rPr>
        <w:t xml:space="preserve">. Thom andern, </w:t>
      </w:r>
      <w:proofErr w:type="spellStart"/>
      <w:r>
        <w:rPr>
          <w:rStyle w:val="Fett"/>
        </w:rPr>
        <w:t>lere</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ock</w:t>
      </w:r>
      <w:proofErr w:type="spellEnd"/>
      <w:r>
        <w:rPr>
          <w:rStyle w:val="Fett"/>
        </w:rPr>
        <w:t xml:space="preserve"> </w:t>
      </w:r>
      <w:proofErr w:type="spellStart"/>
      <w:r>
        <w:rPr>
          <w:rStyle w:val="Fett"/>
        </w:rPr>
        <w:t>uth</w:t>
      </w:r>
      <w:proofErr w:type="spellEnd"/>
      <w:r>
        <w:rPr>
          <w:rStyle w:val="Fett"/>
        </w:rPr>
        <w:t xml:space="preserve"> </w:t>
      </w:r>
      <w:proofErr w:type="spellStart"/>
      <w:r>
        <w:rPr>
          <w:rStyle w:val="Fett"/>
        </w:rPr>
        <w:t>dissem</w:t>
      </w:r>
      <w:proofErr w:type="spellEnd"/>
      <w:r>
        <w:rPr>
          <w:rStyle w:val="Fett"/>
        </w:rPr>
        <w:t xml:space="preserve"> </w:t>
      </w:r>
      <w:proofErr w:type="spellStart"/>
      <w:r>
        <w:rPr>
          <w:rStyle w:val="Fett"/>
        </w:rPr>
        <w:t>Gebade</w:t>
      </w:r>
      <w:proofErr w:type="spellEnd"/>
      <w:r>
        <w:rPr>
          <w:rStyle w:val="Fett"/>
        </w:rPr>
        <w:t xml:space="preserve">, dat </w:t>
      </w:r>
      <w:proofErr w:type="spellStart"/>
      <w:r>
        <w:rPr>
          <w:rStyle w:val="Fett"/>
        </w:rPr>
        <w:t>ick</w:t>
      </w:r>
      <w:proofErr w:type="spellEnd"/>
      <w:r>
        <w:rPr>
          <w:rStyle w:val="Fett"/>
        </w:rPr>
        <w:t xml:space="preserve"> inwendig </w:t>
      </w:r>
      <w:proofErr w:type="spellStart"/>
      <w:r>
        <w:rPr>
          <w:rStyle w:val="Fett"/>
        </w:rPr>
        <w:t>unde</w:t>
      </w:r>
      <w:proofErr w:type="spellEnd"/>
      <w:r>
        <w:rPr>
          <w:rStyle w:val="Fett"/>
        </w:rPr>
        <w:t xml:space="preserve"> </w:t>
      </w:r>
      <w:proofErr w:type="spellStart"/>
      <w:r>
        <w:rPr>
          <w:rStyle w:val="Fett"/>
        </w:rPr>
        <w:t>uthwendig</w:t>
      </w:r>
      <w:proofErr w:type="spellEnd"/>
      <w:r>
        <w:rPr>
          <w:rStyle w:val="Fett"/>
        </w:rPr>
        <w:t xml:space="preserve"> </w:t>
      </w:r>
      <w:proofErr w:type="spellStart"/>
      <w:r>
        <w:rPr>
          <w:rStyle w:val="Fett"/>
        </w:rPr>
        <w:t>moth</w:t>
      </w:r>
      <w:proofErr w:type="spellEnd"/>
      <w:r>
        <w:rPr>
          <w:rStyle w:val="Fett"/>
        </w:rPr>
        <w:t xml:space="preserve"> </w:t>
      </w:r>
      <w:proofErr w:type="spellStart"/>
      <w:r>
        <w:rPr>
          <w:rStyle w:val="Fett"/>
        </w:rPr>
        <w:t>hillich</w:t>
      </w:r>
      <w:proofErr w:type="spellEnd"/>
      <w:r>
        <w:rPr>
          <w:rStyle w:val="Fett"/>
        </w:rPr>
        <w:t xml:space="preserve"> </w:t>
      </w:r>
      <w:proofErr w:type="spellStart"/>
      <w:r>
        <w:rPr>
          <w:rStyle w:val="Fett"/>
        </w:rPr>
        <w:t>unde</w:t>
      </w:r>
      <w:proofErr w:type="spellEnd"/>
      <w:r>
        <w:rPr>
          <w:rStyle w:val="Fett"/>
        </w:rPr>
        <w:t xml:space="preserve"> rein </w:t>
      </w:r>
      <w:proofErr w:type="spellStart"/>
      <w:r>
        <w:rPr>
          <w:rStyle w:val="Fett"/>
        </w:rPr>
        <w:t>syn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Gade</w:t>
      </w:r>
      <w:proofErr w:type="spellEnd"/>
      <w:r>
        <w:rPr>
          <w:rStyle w:val="Fett"/>
        </w:rPr>
        <w:t xml:space="preserve"> dem </w:t>
      </w:r>
      <w:proofErr w:type="spellStart"/>
      <w:r>
        <w:rPr>
          <w:rStyle w:val="Fett"/>
        </w:rPr>
        <w:t>HEren</w:t>
      </w:r>
      <w:proofErr w:type="spellEnd"/>
      <w:r>
        <w:rPr>
          <w:rStyle w:val="Fett"/>
        </w:rPr>
        <w:t xml:space="preserve"> in </w:t>
      </w:r>
      <w:proofErr w:type="spellStart"/>
      <w:r>
        <w:rPr>
          <w:rStyle w:val="Fett"/>
        </w:rPr>
        <w:t>vullenkomen</w:t>
      </w:r>
      <w:proofErr w:type="spellEnd"/>
      <w:r>
        <w:rPr>
          <w:rStyle w:val="Fett"/>
        </w:rPr>
        <w:t xml:space="preserve"> gehorsam denen, wo dat de Summa des Gesetzes </w:t>
      </w:r>
      <w:proofErr w:type="spellStart"/>
      <w:r>
        <w:rPr>
          <w:rStyle w:val="Fett"/>
        </w:rPr>
        <w:t>ock</w:t>
      </w:r>
      <w:proofErr w:type="spellEnd"/>
      <w:r>
        <w:rPr>
          <w:rStyle w:val="Fett"/>
        </w:rPr>
        <w:t xml:space="preserve"> </w:t>
      </w:r>
      <w:proofErr w:type="spellStart"/>
      <w:r>
        <w:rPr>
          <w:rStyle w:val="Fett"/>
        </w:rPr>
        <w:t>mede</w:t>
      </w:r>
      <w:proofErr w:type="spellEnd"/>
      <w:r>
        <w:rPr>
          <w:rStyle w:val="Fett"/>
        </w:rPr>
        <w:t xml:space="preserve"> bringet.</w:t>
      </w:r>
      <w:r>
        <w:t xml:space="preserve"> </w:t>
      </w:r>
    </w:p>
    <w:p w14:paraId="192A9F7C" w14:textId="77777777" w:rsidR="001F22E0" w:rsidRDefault="001F22E0" w:rsidP="001F22E0">
      <w:pPr>
        <w:pStyle w:val="StandardWeb"/>
      </w:pPr>
      <w:r>
        <w:t xml:space="preserve">18. </w:t>
      </w:r>
      <w:proofErr w:type="spellStart"/>
      <w:r>
        <w:t>Welckes</w:t>
      </w:r>
      <w:proofErr w:type="spellEnd"/>
      <w:r>
        <w:t xml:space="preserve"> </w:t>
      </w:r>
      <w:proofErr w:type="spellStart"/>
      <w:r>
        <w:t>is</w:t>
      </w:r>
      <w:proofErr w:type="spellEnd"/>
      <w:r>
        <w:t xml:space="preserve"> de Summa des </w:t>
      </w:r>
      <w:proofErr w:type="spellStart"/>
      <w:r>
        <w:t>Gesettes</w:t>
      </w:r>
      <w:proofErr w:type="spellEnd"/>
      <w:r>
        <w:t>, dar du van redest?</w:t>
      </w:r>
      <w:r>
        <w:br/>
      </w:r>
      <w:r>
        <w:rPr>
          <w:rStyle w:val="Fett"/>
        </w:rPr>
        <w:t xml:space="preserve">O Israel, du schalt </w:t>
      </w:r>
      <w:proofErr w:type="spellStart"/>
      <w:r>
        <w:rPr>
          <w:rStyle w:val="Fett"/>
        </w:rPr>
        <w:t>GOdt</w:t>
      </w:r>
      <w:proofErr w:type="spellEnd"/>
      <w:r>
        <w:rPr>
          <w:rStyle w:val="Fett"/>
        </w:rPr>
        <w:t xml:space="preserve"> </w:t>
      </w:r>
      <w:proofErr w:type="spellStart"/>
      <w:r>
        <w:rPr>
          <w:rStyle w:val="Fett"/>
        </w:rPr>
        <w:t>dynen</w:t>
      </w:r>
      <w:proofErr w:type="spellEnd"/>
      <w:r>
        <w:rPr>
          <w:rStyle w:val="Fett"/>
        </w:rPr>
        <w:t xml:space="preserve"> </w:t>
      </w:r>
      <w:proofErr w:type="spellStart"/>
      <w:r>
        <w:rPr>
          <w:rStyle w:val="Fett"/>
        </w:rPr>
        <w:t>HEren</w:t>
      </w:r>
      <w:proofErr w:type="spellEnd"/>
      <w:r>
        <w:rPr>
          <w:rStyle w:val="Fett"/>
        </w:rPr>
        <w:t xml:space="preserve"> </w:t>
      </w:r>
      <w:proofErr w:type="spellStart"/>
      <w:r>
        <w:rPr>
          <w:rStyle w:val="Fett"/>
        </w:rPr>
        <w:t>leven</w:t>
      </w:r>
      <w:proofErr w:type="spellEnd"/>
      <w:r>
        <w:rPr>
          <w:rStyle w:val="Fett"/>
        </w:rPr>
        <w:t xml:space="preserve">, van </w:t>
      </w:r>
      <w:proofErr w:type="spellStart"/>
      <w:r>
        <w:rPr>
          <w:rStyle w:val="Fett"/>
        </w:rPr>
        <w:t>gantzem</w:t>
      </w:r>
      <w:proofErr w:type="spellEnd"/>
      <w:r>
        <w:rPr>
          <w:rStyle w:val="Fett"/>
        </w:rPr>
        <w:t xml:space="preserve"> Herten, van </w:t>
      </w:r>
      <w:proofErr w:type="spellStart"/>
      <w:r>
        <w:rPr>
          <w:rStyle w:val="Fett"/>
        </w:rPr>
        <w:t>gantzer</w:t>
      </w:r>
      <w:proofErr w:type="spellEnd"/>
      <w:r>
        <w:rPr>
          <w:rStyle w:val="Fett"/>
        </w:rPr>
        <w:t xml:space="preserve"> Seelen, von </w:t>
      </w:r>
      <w:proofErr w:type="spellStart"/>
      <w:r>
        <w:rPr>
          <w:rStyle w:val="Fett"/>
        </w:rPr>
        <w:t>gantzem</w:t>
      </w:r>
      <w:proofErr w:type="spellEnd"/>
      <w:r>
        <w:rPr>
          <w:rStyle w:val="Fett"/>
        </w:rPr>
        <w:t xml:space="preserve"> </w:t>
      </w:r>
      <w:proofErr w:type="spellStart"/>
      <w:r>
        <w:rPr>
          <w:rStyle w:val="Fett"/>
        </w:rPr>
        <w:t>Gemöthe</w:t>
      </w:r>
      <w:proofErr w:type="spellEnd"/>
      <w:r>
        <w:rPr>
          <w:rStyle w:val="Fett"/>
        </w:rPr>
        <w:t xml:space="preserve">, </w:t>
      </w:r>
      <w:proofErr w:type="spellStart"/>
      <w:r>
        <w:rPr>
          <w:rStyle w:val="Fett"/>
        </w:rPr>
        <w:t>unde</w:t>
      </w:r>
      <w:proofErr w:type="spellEnd"/>
      <w:r>
        <w:rPr>
          <w:rStyle w:val="Fett"/>
        </w:rPr>
        <w:t xml:space="preserve"> von allen </w:t>
      </w:r>
      <w:proofErr w:type="spellStart"/>
      <w:r>
        <w:rPr>
          <w:rStyle w:val="Fett"/>
        </w:rPr>
        <w:t>dynen</w:t>
      </w:r>
      <w:proofErr w:type="spellEnd"/>
      <w:r>
        <w:rPr>
          <w:rStyle w:val="Fett"/>
        </w:rPr>
        <w:t xml:space="preserve"> </w:t>
      </w:r>
      <w:proofErr w:type="spellStart"/>
      <w:r>
        <w:rPr>
          <w:rStyle w:val="Fett"/>
        </w:rPr>
        <w:t>Krefften</w:t>
      </w:r>
      <w:proofErr w:type="spellEnd"/>
      <w:r>
        <w:rPr>
          <w:rStyle w:val="Fett"/>
        </w:rPr>
        <w:t xml:space="preserve">: </w:t>
      </w:r>
      <w:proofErr w:type="spellStart"/>
      <w:r>
        <w:rPr>
          <w:rStyle w:val="Fett"/>
        </w:rPr>
        <w:t>Unde</w:t>
      </w:r>
      <w:proofErr w:type="spellEnd"/>
      <w:r>
        <w:rPr>
          <w:rStyle w:val="Fett"/>
        </w:rPr>
        <w:t xml:space="preserve"> du schalt </w:t>
      </w:r>
      <w:proofErr w:type="spellStart"/>
      <w:r>
        <w:rPr>
          <w:rStyle w:val="Fett"/>
        </w:rPr>
        <w:t>dynen</w:t>
      </w:r>
      <w:proofErr w:type="spellEnd"/>
      <w:r>
        <w:rPr>
          <w:rStyle w:val="Fett"/>
        </w:rPr>
        <w:t xml:space="preserve"> </w:t>
      </w:r>
      <w:proofErr w:type="spellStart"/>
      <w:r>
        <w:rPr>
          <w:rStyle w:val="Fett"/>
        </w:rPr>
        <w:t>Negesten</w:t>
      </w:r>
      <w:proofErr w:type="spellEnd"/>
      <w:r>
        <w:rPr>
          <w:rStyle w:val="Fett"/>
        </w:rPr>
        <w:t xml:space="preserve"> </w:t>
      </w:r>
      <w:proofErr w:type="spellStart"/>
      <w:r>
        <w:rPr>
          <w:rStyle w:val="Fett"/>
        </w:rPr>
        <w:t>leven</w:t>
      </w:r>
      <w:proofErr w:type="spellEnd"/>
      <w:r>
        <w:rPr>
          <w:rStyle w:val="Fett"/>
        </w:rPr>
        <w:t xml:space="preserve"> als </w:t>
      </w:r>
      <w:proofErr w:type="spellStart"/>
      <w:r>
        <w:rPr>
          <w:rStyle w:val="Fett"/>
        </w:rPr>
        <w:t>dy</w:t>
      </w:r>
      <w:proofErr w:type="spellEnd"/>
      <w:r>
        <w:rPr>
          <w:rStyle w:val="Fett"/>
        </w:rPr>
        <w:t xml:space="preserve"> </w:t>
      </w:r>
      <w:proofErr w:type="spellStart"/>
      <w:r>
        <w:rPr>
          <w:rStyle w:val="Fett"/>
        </w:rPr>
        <w:t>sulvest</w:t>
      </w:r>
      <w:proofErr w:type="spellEnd"/>
      <w:r>
        <w:rPr>
          <w:rStyle w:val="Fett"/>
        </w:rPr>
        <w:t xml:space="preserve">. In </w:t>
      </w:r>
      <w:proofErr w:type="spellStart"/>
      <w:r>
        <w:rPr>
          <w:rStyle w:val="Fett"/>
        </w:rPr>
        <w:t>dissen</w:t>
      </w:r>
      <w:proofErr w:type="spellEnd"/>
      <w:r>
        <w:rPr>
          <w:rStyle w:val="Fett"/>
        </w:rPr>
        <w:t xml:space="preserve"> </w:t>
      </w:r>
      <w:proofErr w:type="spellStart"/>
      <w:r>
        <w:rPr>
          <w:rStyle w:val="Fett"/>
        </w:rPr>
        <w:t>twen</w:t>
      </w:r>
      <w:proofErr w:type="spellEnd"/>
      <w:r>
        <w:rPr>
          <w:rStyle w:val="Fett"/>
        </w:rPr>
        <w:t xml:space="preserve"> </w:t>
      </w:r>
      <w:proofErr w:type="spellStart"/>
      <w:r>
        <w:rPr>
          <w:rStyle w:val="Fett"/>
        </w:rPr>
        <w:t>Geboden</w:t>
      </w:r>
      <w:proofErr w:type="spellEnd"/>
      <w:r>
        <w:rPr>
          <w:rStyle w:val="Fett"/>
        </w:rPr>
        <w:t xml:space="preserve"> hanget dat </w:t>
      </w:r>
      <w:proofErr w:type="spellStart"/>
      <w:r>
        <w:rPr>
          <w:rStyle w:val="Fett"/>
        </w:rPr>
        <w:t>gantze</w:t>
      </w:r>
      <w:proofErr w:type="spellEnd"/>
      <w:r>
        <w:rPr>
          <w:rStyle w:val="Fett"/>
        </w:rPr>
        <w:t xml:space="preserve"> </w:t>
      </w:r>
      <w:proofErr w:type="spellStart"/>
      <w:r>
        <w:rPr>
          <w:rStyle w:val="Fett"/>
        </w:rPr>
        <w:t>Gesette</w:t>
      </w:r>
      <w:proofErr w:type="spellEnd"/>
      <w:r>
        <w:rPr>
          <w:rStyle w:val="Fett"/>
        </w:rPr>
        <w:t xml:space="preserve"> </w:t>
      </w:r>
      <w:proofErr w:type="spellStart"/>
      <w:r>
        <w:rPr>
          <w:rStyle w:val="Fett"/>
        </w:rPr>
        <w:t>unde</w:t>
      </w:r>
      <w:proofErr w:type="spellEnd"/>
      <w:r>
        <w:rPr>
          <w:rStyle w:val="Fett"/>
        </w:rPr>
        <w:t xml:space="preserve"> de Propheten.</w:t>
      </w:r>
      <w:r>
        <w:t xml:space="preserve"> </w:t>
      </w:r>
    </w:p>
    <w:p w14:paraId="13352035" w14:textId="77777777" w:rsidR="001F22E0" w:rsidRDefault="001F22E0" w:rsidP="001F22E0">
      <w:pPr>
        <w:pStyle w:val="StandardWeb"/>
      </w:pPr>
      <w:r>
        <w:t xml:space="preserve">19. </w:t>
      </w:r>
      <w:proofErr w:type="spellStart"/>
      <w:r>
        <w:t>Sint</w:t>
      </w:r>
      <w:proofErr w:type="spellEnd"/>
      <w:r>
        <w:t xml:space="preserve"> </w:t>
      </w:r>
      <w:proofErr w:type="spellStart"/>
      <w:r>
        <w:t>wol</w:t>
      </w:r>
      <w:proofErr w:type="spellEnd"/>
      <w:r>
        <w:t xml:space="preserve"> alle </w:t>
      </w:r>
      <w:proofErr w:type="spellStart"/>
      <w:r>
        <w:t>Minschen</w:t>
      </w:r>
      <w:proofErr w:type="spellEnd"/>
      <w:r>
        <w:t xml:space="preserve"> </w:t>
      </w:r>
      <w:proofErr w:type="spellStart"/>
      <w:r>
        <w:t>schuldich</w:t>
      </w:r>
      <w:proofErr w:type="spellEnd"/>
      <w:r>
        <w:t xml:space="preserve"> </w:t>
      </w:r>
      <w:proofErr w:type="spellStart"/>
      <w:r>
        <w:t>thom</w:t>
      </w:r>
      <w:proofErr w:type="spellEnd"/>
      <w:r>
        <w:t xml:space="preserve"> </w:t>
      </w:r>
      <w:proofErr w:type="spellStart"/>
      <w:r>
        <w:t>vollenkomen</w:t>
      </w:r>
      <w:proofErr w:type="spellEnd"/>
      <w:r>
        <w:t xml:space="preserve"> gehorsam dieser Geboten?</w:t>
      </w:r>
      <w:r>
        <w:br/>
      </w:r>
      <w:proofErr w:type="spellStart"/>
      <w:r>
        <w:rPr>
          <w:rStyle w:val="Fett"/>
        </w:rPr>
        <w:t>Bewißlicken</w:t>
      </w:r>
      <w:proofErr w:type="spellEnd"/>
      <w:r>
        <w:rPr>
          <w:rStyle w:val="Fett"/>
        </w:rPr>
        <w:t xml:space="preserve">, so dat in dem Dach des </w:t>
      </w:r>
      <w:proofErr w:type="spellStart"/>
      <w:r>
        <w:rPr>
          <w:rStyle w:val="Fett"/>
        </w:rPr>
        <w:t>HEren</w:t>
      </w:r>
      <w:proofErr w:type="spellEnd"/>
      <w:r>
        <w:rPr>
          <w:rStyle w:val="Fett"/>
        </w:rPr>
        <w:t xml:space="preserve">, </w:t>
      </w:r>
      <w:proofErr w:type="spellStart"/>
      <w:r>
        <w:rPr>
          <w:rStyle w:val="Fett"/>
        </w:rPr>
        <w:t>ock</w:t>
      </w:r>
      <w:proofErr w:type="spellEnd"/>
      <w:r>
        <w:rPr>
          <w:rStyle w:val="Fett"/>
        </w:rPr>
        <w:t xml:space="preserve"> </w:t>
      </w:r>
      <w:proofErr w:type="spellStart"/>
      <w:r>
        <w:rPr>
          <w:rStyle w:val="Fett"/>
        </w:rPr>
        <w:t>neen</w:t>
      </w:r>
      <w:proofErr w:type="spellEnd"/>
      <w:r>
        <w:rPr>
          <w:rStyle w:val="Fett"/>
        </w:rPr>
        <w:t xml:space="preserve"> Heiden wert </w:t>
      </w:r>
      <w:proofErr w:type="spellStart"/>
      <w:r>
        <w:rPr>
          <w:rStyle w:val="Fett"/>
        </w:rPr>
        <w:t>syn</w:t>
      </w:r>
      <w:proofErr w:type="spellEnd"/>
      <w:r>
        <w:rPr>
          <w:rStyle w:val="Fett"/>
        </w:rPr>
        <w:t xml:space="preserve">, den </w:t>
      </w:r>
      <w:proofErr w:type="spellStart"/>
      <w:r>
        <w:rPr>
          <w:rStyle w:val="Fett"/>
        </w:rPr>
        <w:t>syn</w:t>
      </w:r>
      <w:proofErr w:type="spellEnd"/>
      <w:r>
        <w:rPr>
          <w:rStyle w:val="Fett"/>
        </w:rPr>
        <w:t xml:space="preserve"> </w:t>
      </w:r>
      <w:proofErr w:type="spellStart"/>
      <w:r>
        <w:rPr>
          <w:rStyle w:val="Fett"/>
        </w:rPr>
        <w:t>egen</w:t>
      </w:r>
      <w:proofErr w:type="spellEnd"/>
      <w:r>
        <w:rPr>
          <w:rStyle w:val="Fett"/>
        </w:rPr>
        <w:t xml:space="preserve"> </w:t>
      </w:r>
      <w:proofErr w:type="spellStart"/>
      <w:r>
        <w:rPr>
          <w:rStyle w:val="Fett"/>
        </w:rPr>
        <w:t>Conscientie</w:t>
      </w:r>
      <w:proofErr w:type="spellEnd"/>
      <w:r>
        <w:rPr>
          <w:rStyle w:val="Fett"/>
        </w:rPr>
        <w:t xml:space="preserve"> van </w:t>
      </w:r>
      <w:proofErr w:type="spellStart"/>
      <w:r>
        <w:rPr>
          <w:rStyle w:val="Fett"/>
        </w:rPr>
        <w:t>disser</w:t>
      </w:r>
      <w:proofErr w:type="spellEnd"/>
      <w:r>
        <w:rPr>
          <w:rStyle w:val="Fett"/>
        </w:rPr>
        <w:t xml:space="preserve"> Schuldt nicht wert beschuldigen.</w:t>
      </w:r>
      <w:r>
        <w:t xml:space="preserve"> </w:t>
      </w:r>
    </w:p>
    <w:p w14:paraId="782141A8" w14:textId="77777777" w:rsidR="001F22E0" w:rsidRDefault="001F22E0" w:rsidP="001F22E0">
      <w:pPr>
        <w:pStyle w:val="StandardWeb"/>
      </w:pPr>
      <w:r>
        <w:t xml:space="preserve">20. Wat wert </w:t>
      </w:r>
      <w:proofErr w:type="spellStart"/>
      <w:r>
        <w:t>GOdt</w:t>
      </w:r>
      <w:proofErr w:type="spellEnd"/>
      <w:r>
        <w:t xml:space="preserve"> den Gehorsamen </w:t>
      </w:r>
      <w:proofErr w:type="spellStart"/>
      <w:r>
        <w:t>tho</w:t>
      </w:r>
      <w:proofErr w:type="spellEnd"/>
      <w:r>
        <w:t xml:space="preserve"> Lohn </w:t>
      </w:r>
      <w:proofErr w:type="spellStart"/>
      <w:r>
        <w:t>unde</w:t>
      </w:r>
      <w:proofErr w:type="spellEnd"/>
      <w:r>
        <w:t xml:space="preserve"> den Ungehorsamen </w:t>
      </w:r>
      <w:proofErr w:type="spellStart"/>
      <w:r>
        <w:t>thor</w:t>
      </w:r>
      <w:proofErr w:type="spellEnd"/>
      <w:r>
        <w:t xml:space="preserve"> Straffe </w:t>
      </w:r>
      <w:proofErr w:type="spellStart"/>
      <w:r>
        <w:t>geven</w:t>
      </w:r>
      <w:proofErr w:type="spellEnd"/>
      <w:r>
        <w:t>?</w:t>
      </w:r>
      <w:r>
        <w:br/>
      </w:r>
      <w:r>
        <w:rPr>
          <w:rStyle w:val="Fett"/>
        </w:rPr>
        <w:t xml:space="preserve">DER de </w:t>
      </w:r>
      <w:proofErr w:type="spellStart"/>
      <w:r>
        <w:rPr>
          <w:rStyle w:val="Fett"/>
        </w:rPr>
        <w:t>synen</w:t>
      </w:r>
      <w:proofErr w:type="spellEnd"/>
      <w:r>
        <w:rPr>
          <w:rStyle w:val="Fett"/>
        </w:rPr>
        <w:t xml:space="preserve"> </w:t>
      </w:r>
      <w:proofErr w:type="spellStart"/>
      <w:r>
        <w:rPr>
          <w:rStyle w:val="Fett"/>
        </w:rPr>
        <w:t>Geboden</w:t>
      </w:r>
      <w:proofErr w:type="spellEnd"/>
      <w:r>
        <w:rPr>
          <w:rStyle w:val="Fett"/>
        </w:rPr>
        <w:t xml:space="preserve"> </w:t>
      </w:r>
      <w:proofErr w:type="spellStart"/>
      <w:r>
        <w:rPr>
          <w:rStyle w:val="Fett"/>
        </w:rPr>
        <w:t>vollenkomlick</w:t>
      </w:r>
      <w:proofErr w:type="spellEnd"/>
      <w:r>
        <w:rPr>
          <w:rStyle w:val="Fett"/>
        </w:rPr>
        <w:t xml:space="preserve"> gehorsam </w:t>
      </w:r>
      <w:proofErr w:type="spellStart"/>
      <w:r>
        <w:rPr>
          <w:rStyle w:val="Fett"/>
        </w:rPr>
        <w:t>syn</w:t>
      </w:r>
      <w:proofErr w:type="spellEnd"/>
      <w:r>
        <w:rPr>
          <w:rStyle w:val="Fett"/>
        </w:rPr>
        <w:t xml:space="preserve">, wert he das ewige Levent: </w:t>
      </w:r>
      <w:proofErr w:type="spellStart"/>
      <w:r>
        <w:rPr>
          <w:rStyle w:val="Fett"/>
        </w:rPr>
        <w:t>unde</w:t>
      </w:r>
      <w:proofErr w:type="spellEnd"/>
      <w:r>
        <w:rPr>
          <w:rStyle w:val="Fett"/>
        </w:rPr>
        <w:t xml:space="preserve"> den Ungehorsamen, den ewigen </w:t>
      </w:r>
      <w:proofErr w:type="spellStart"/>
      <w:r>
        <w:rPr>
          <w:rStyle w:val="Fett"/>
        </w:rPr>
        <w:t>Dodt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Verdämenisse</w:t>
      </w:r>
      <w:proofErr w:type="spellEnd"/>
      <w:r>
        <w:rPr>
          <w:rStyle w:val="Fett"/>
        </w:rPr>
        <w:t xml:space="preserve"> </w:t>
      </w:r>
      <w:proofErr w:type="spellStart"/>
      <w:r>
        <w:rPr>
          <w:rStyle w:val="Fett"/>
        </w:rPr>
        <w:t>geven</w:t>
      </w:r>
      <w:proofErr w:type="spellEnd"/>
      <w:r>
        <w:rPr>
          <w:rStyle w:val="Fett"/>
        </w:rPr>
        <w:t>.</w:t>
      </w:r>
      <w:r>
        <w:t xml:space="preserve"> </w:t>
      </w:r>
    </w:p>
    <w:p w14:paraId="2EE0B0E9" w14:textId="77777777" w:rsidR="001F22E0" w:rsidRDefault="001F22E0" w:rsidP="001F22E0">
      <w:pPr>
        <w:pStyle w:val="StandardWeb"/>
      </w:pPr>
      <w:r>
        <w:t xml:space="preserve">21. Mögen </w:t>
      </w:r>
      <w:proofErr w:type="spellStart"/>
      <w:r>
        <w:t>wy</w:t>
      </w:r>
      <w:proofErr w:type="spellEnd"/>
      <w:r>
        <w:t xml:space="preserve"> denn dem </w:t>
      </w:r>
      <w:proofErr w:type="spellStart"/>
      <w:r>
        <w:t>Gesette</w:t>
      </w:r>
      <w:proofErr w:type="spellEnd"/>
      <w:r>
        <w:t xml:space="preserve"> </w:t>
      </w:r>
      <w:proofErr w:type="spellStart"/>
      <w:r>
        <w:t>wol</w:t>
      </w:r>
      <w:proofErr w:type="spellEnd"/>
      <w:r>
        <w:t xml:space="preserve"> </w:t>
      </w:r>
      <w:proofErr w:type="spellStart"/>
      <w:r>
        <w:t>volkomlick</w:t>
      </w:r>
      <w:proofErr w:type="spellEnd"/>
      <w:r>
        <w:t xml:space="preserve"> (wo </w:t>
      </w:r>
      <w:proofErr w:type="spellStart"/>
      <w:r>
        <w:t>gesecht</w:t>
      </w:r>
      <w:proofErr w:type="spellEnd"/>
      <w:r>
        <w:t>) gehorsam sey?</w:t>
      </w:r>
      <w:r>
        <w:br/>
      </w:r>
      <w:proofErr w:type="spellStart"/>
      <w:r>
        <w:rPr>
          <w:rStyle w:val="Fett"/>
        </w:rPr>
        <w:t>VOr</w:t>
      </w:r>
      <w:proofErr w:type="spellEnd"/>
      <w:r>
        <w:rPr>
          <w:rStyle w:val="Fett"/>
        </w:rPr>
        <w:t xml:space="preserve"> dem Val mochten </w:t>
      </w:r>
      <w:proofErr w:type="spellStart"/>
      <w:r>
        <w:rPr>
          <w:rStyle w:val="Fett"/>
        </w:rPr>
        <w:t>wy</w:t>
      </w:r>
      <w:proofErr w:type="spellEnd"/>
      <w:r>
        <w:rPr>
          <w:rStyle w:val="Fett"/>
        </w:rPr>
        <w:t xml:space="preserve"> </w:t>
      </w:r>
      <w:proofErr w:type="spellStart"/>
      <w:r>
        <w:rPr>
          <w:rStyle w:val="Fett"/>
        </w:rPr>
        <w:t>idt</w:t>
      </w:r>
      <w:proofErr w:type="spellEnd"/>
      <w:r>
        <w:rPr>
          <w:rStyle w:val="Fett"/>
        </w:rPr>
        <w:t xml:space="preserve"> </w:t>
      </w:r>
      <w:proofErr w:type="spellStart"/>
      <w:r>
        <w:rPr>
          <w:rStyle w:val="Fett"/>
        </w:rPr>
        <w:t>wol</w:t>
      </w:r>
      <w:proofErr w:type="spellEnd"/>
      <w:r>
        <w:rPr>
          <w:rStyle w:val="Fett"/>
        </w:rPr>
        <w:t xml:space="preserve">, </w:t>
      </w:r>
      <w:proofErr w:type="spellStart"/>
      <w:r>
        <w:rPr>
          <w:rStyle w:val="Fett"/>
        </w:rPr>
        <w:t>överst</w:t>
      </w:r>
      <w:proofErr w:type="spellEnd"/>
      <w:r>
        <w:rPr>
          <w:rStyle w:val="Fett"/>
        </w:rPr>
        <w:t xml:space="preserve"> </w:t>
      </w:r>
      <w:proofErr w:type="spellStart"/>
      <w:r>
        <w:rPr>
          <w:rStyle w:val="Fett"/>
        </w:rPr>
        <w:t>nha</w:t>
      </w:r>
      <w:proofErr w:type="spellEnd"/>
      <w:r>
        <w:rPr>
          <w:rStyle w:val="Fett"/>
        </w:rPr>
        <w:t xml:space="preserve"> dem Val, in </w:t>
      </w:r>
      <w:proofErr w:type="spellStart"/>
      <w:r>
        <w:rPr>
          <w:rStyle w:val="Fett"/>
        </w:rPr>
        <w:t>disser</w:t>
      </w:r>
      <w:proofErr w:type="spellEnd"/>
      <w:r>
        <w:rPr>
          <w:rStyle w:val="Fett"/>
        </w:rPr>
        <w:t xml:space="preserve"> </w:t>
      </w:r>
      <w:proofErr w:type="spellStart"/>
      <w:r>
        <w:rPr>
          <w:rStyle w:val="Fett"/>
        </w:rPr>
        <w:t>gebroken</w:t>
      </w:r>
      <w:proofErr w:type="spellEnd"/>
      <w:r>
        <w:rPr>
          <w:rStyle w:val="Fett"/>
        </w:rPr>
        <w:t xml:space="preserve"> Natur, mögen </w:t>
      </w:r>
      <w:proofErr w:type="spellStart"/>
      <w:r>
        <w:rPr>
          <w:rStyle w:val="Fett"/>
        </w:rPr>
        <w:t>wy</w:t>
      </w:r>
      <w:proofErr w:type="spellEnd"/>
      <w:r>
        <w:rPr>
          <w:rStyle w:val="Fett"/>
        </w:rPr>
        <w:t xml:space="preserve"> </w:t>
      </w:r>
      <w:proofErr w:type="spellStart"/>
      <w:r>
        <w:rPr>
          <w:rStyle w:val="Fett"/>
        </w:rPr>
        <w:t>idt</w:t>
      </w:r>
      <w:proofErr w:type="spellEnd"/>
      <w:r>
        <w:rPr>
          <w:rStyle w:val="Fett"/>
        </w:rPr>
        <w:t xml:space="preserve"> </w:t>
      </w:r>
      <w:proofErr w:type="spellStart"/>
      <w:r>
        <w:rPr>
          <w:rStyle w:val="Fett"/>
        </w:rPr>
        <w:t>nenerley</w:t>
      </w:r>
      <w:proofErr w:type="spellEnd"/>
      <w:r>
        <w:rPr>
          <w:rStyle w:val="Fett"/>
        </w:rPr>
        <w:t xml:space="preserve"> </w:t>
      </w:r>
      <w:proofErr w:type="spellStart"/>
      <w:r>
        <w:rPr>
          <w:rStyle w:val="Fett"/>
        </w:rPr>
        <w:t>wyse</w:t>
      </w:r>
      <w:proofErr w:type="spellEnd"/>
      <w:r>
        <w:rPr>
          <w:rStyle w:val="Fett"/>
        </w:rPr>
        <w:t xml:space="preserve">. </w:t>
      </w:r>
      <w:proofErr w:type="spellStart"/>
      <w:r>
        <w:rPr>
          <w:rStyle w:val="Fett"/>
        </w:rPr>
        <w:t>Wente</w:t>
      </w:r>
      <w:proofErr w:type="spellEnd"/>
      <w:r>
        <w:rPr>
          <w:rStyle w:val="Fett"/>
        </w:rPr>
        <w:t xml:space="preserve"> das </w:t>
      </w:r>
      <w:proofErr w:type="spellStart"/>
      <w:r>
        <w:rPr>
          <w:rStyle w:val="Fett"/>
        </w:rPr>
        <w:t>Gesette</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Geistlick</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wy</w:t>
      </w:r>
      <w:proofErr w:type="spellEnd"/>
      <w:r>
        <w:rPr>
          <w:rStyle w:val="Fett"/>
        </w:rPr>
        <w:t xml:space="preserve"> </w:t>
      </w:r>
      <w:proofErr w:type="spellStart"/>
      <w:r>
        <w:rPr>
          <w:rStyle w:val="Fett"/>
        </w:rPr>
        <w:t>sint</w:t>
      </w:r>
      <w:proofErr w:type="spellEnd"/>
      <w:r>
        <w:rPr>
          <w:rStyle w:val="Fett"/>
        </w:rPr>
        <w:t xml:space="preserve"> </w:t>
      </w:r>
      <w:proofErr w:type="spellStart"/>
      <w:r>
        <w:rPr>
          <w:rStyle w:val="Fett"/>
        </w:rPr>
        <w:t>swack</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Fleischlick</w:t>
      </w:r>
      <w:proofErr w:type="spellEnd"/>
      <w:r>
        <w:rPr>
          <w:rStyle w:val="Fett"/>
        </w:rPr>
        <w:t xml:space="preserve">, </w:t>
      </w:r>
      <w:proofErr w:type="spellStart"/>
      <w:r>
        <w:rPr>
          <w:rStyle w:val="Fett"/>
        </w:rPr>
        <w:t>under</w:t>
      </w:r>
      <w:proofErr w:type="spellEnd"/>
      <w:r>
        <w:rPr>
          <w:rStyle w:val="Fett"/>
        </w:rPr>
        <w:t xml:space="preserve"> de Sünde </w:t>
      </w:r>
      <w:proofErr w:type="spellStart"/>
      <w:r>
        <w:rPr>
          <w:rStyle w:val="Fett"/>
        </w:rPr>
        <w:t>verkofft</w:t>
      </w:r>
      <w:proofErr w:type="spellEnd"/>
      <w:r>
        <w:rPr>
          <w:rStyle w:val="Fett"/>
        </w:rPr>
        <w:t>.</w:t>
      </w:r>
      <w:r>
        <w:t xml:space="preserve"> </w:t>
      </w:r>
    </w:p>
    <w:p w14:paraId="7CEF9D41" w14:textId="77777777" w:rsidR="001F22E0" w:rsidRDefault="001F22E0" w:rsidP="001F22E0">
      <w:pPr>
        <w:pStyle w:val="StandardWeb"/>
      </w:pPr>
      <w:r>
        <w:t xml:space="preserve">22. </w:t>
      </w:r>
      <w:proofErr w:type="spellStart"/>
      <w:r>
        <w:t>Sechstu</w:t>
      </w:r>
      <w:proofErr w:type="spellEnd"/>
      <w:r>
        <w:t xml:space="preserve"> von allen </w:t>
      </w:r>
      <w:proofErr w:type="spellStart"/>
      <w:r>
        <w:t>Minschen</w:t>
      </w:r>
      <w:proofErr w:type="spellEnd"/>
      <w:r>
        <w:t xml:space="preserve">, dat </w:t>
      </w:r>
      <w:proofErr w:type="spellStart"/>
      <w:r>
        <w:t>erer</w:t>
      </w:r>
      <w:proofErr w:type="spellEnd"/>
      <w:r>
        <w:t xml:space="preserve"> </w:t>
      </w:r>
      <w:proofErr w:type="spellStart"/>
      <w:r>
        <w:t>nemandt</w:t>
      </w:r>
      <w:proofErr w:type="spellEnd"/>
      <w:r>
        <w:t xml:space="preserve"> dem </w:t>
      </w:r>
      <w:proofErr w:type="spellStart"/>
      <w:r>
        <w:t>Gesette</w:t>
      </w:r>
      <w:proofErr w:type="spellEnd"/>
      <w:r>
        <w:t xml:space="preserve"> </w:t>
      </w:r>
      <w:proofErr w:type="spellStart"/>
      <w:r>
        <w:t>kan</w:t>
      </w:r>
      <w:proofErr w:type="spellEnd"/>
      <w:r>
        <w:t xml:space="preserve"> </w:t>
      </w:r>
      <w:proofErr w:type="spellStart"/>
      <w:r>
        <w:t>vollenkomlick</w:t>
      </w:r>
      <w:proofErr w:type="spellEnd"/>
      <w:r>
        <w:t xml:space="preserve"> gehorsam </w:t>
      </w:r>
      <w:proofErr w:type="spellStart"/>
      <w:r>
        <w:t>syn</w:t>
      </w:r>
      <w:proofErr w:type="spellEnd"/>
      <w:r>
        <w:t>?</w:t>
      </w:r>
      <w:r>
        <w:br/>
      </w:r>
      <w:proofErr w:type="spellStart"/>
      <w:r>
        <w:rPr>
          <w:rStyle w:val="Fett"/>
        </w:rPr>
        <w:t>AHne</w:t>
      </w:r>
      <w:proofErr w:type="spellEnd"/>
      <w:r>
        <w:rPr>
          <w:rStyle w:val="Fett"/>
        </w:rPr>
        <w:t xml:space="preserve"> </w:t>
      </w:r>
      <w:proofErr w:type="spellStart"/>
      <w:r>
        <w:rPr>
          <w:rStyle w:val="Fett"/>
        </w:rPr>
        <w:t>twyvel</w:t>
      </w:r>
      <w:proofErr w:type="spellEnd"/>
      <w:r>
        <w:rPr>
          <w:rStyle w:val="Fett"/>
        </w:rPr>
        <w:t xml:space="preserve">, </w:t>
      </w:r>
      <w:proofErr w:type="spellStart"/>
      <w:r>
        <w:rPr>
          <w:rStyle w:val="Fett"/>
        </w:rPr>
        <w:t>överst</w:t>
      </w:r>
      <w:proofErr w:type="spellEnd"/>
      <w:r>
        <w:rPr>
          <w:rStyle w:val="Fett"/>
        </w:rPr>
        <w:t xml:space="preserve"> dar </w:t>
      </w:r>
      <w:proofErr w:type="spellStart"/>
      <w:r>
        <w:rPr>
          <w:rStyle w:val="Fett"/>
        </w:rPr>
        <w:t>is</w:t>
      </w:r>
      <w:proofErr w:type="spellEnd"/>
      <w:r>
        <w:rPr>
          <w:rStyle w:val="Fett"/>
        </w:rPr>
        <w:t xml:space="preserve"> </w:t>
      </w:r>
      <w:proofErr w:type="spellStart"/>
      <w:r>
        <w:rPr>
          <w:rStyle w:val="Fett"/>
        </w:rPr>
        <w:t>wol</w:t>
      </w:r>
      <w:proofErr w:type="spellEnd"/>
      <w:r>
        <w:rPr>
          <w:rStyle w:val="Fett"/>
        </w:rPr>
        <w:t xml:space="preserve"> ein </w:t>
      </w:r>
      <w:proofErr w:type="spellStart"/>
      <w:r>
        <w:rPr>
          <w:rStyle w:val="Fett"/>
        </w:rPr>
        <w:t>anfanck</w:t>
      </w:r>
      <w:proofErr w:type="spellEnd"/>
      <w:r>
        <w:rPr>
          <w:rStyle w:val="Fett"/>
        </w:rPr>
        <w:t xml:space="preserve">, </w:t>
      </w:r>
      <w:proofErr w:type="spellStart"/>
      <w:r>
        <w:rPr>
          <w:rStyle w:val="Fett"/>
        </w:rPr>
        <w:t>flydt</w:t>
      </w:r>
      <w:proofErr w:type="spellEnd"/>
      <w:r>
        <w:rPr>
          <w:rStyle w:val="Fett"/>
        </w:rPr>
        <w:t xml:space="preserve"> </w:t>
      </w:r>
      <w:proofErr w:type="spellStart"/>
      <w:r>
        <w:rPr>
          <w:rStyle w:val="Fett"/>
        </w:rPr>
        <w:t>unde</w:t>
      </w:r>
      <w:proofErr w:type="spellEnd"/>
      <w:r>
        <w:rPr>
          <w:rStyle w:val="Fett"/>
        </w:rPr>
        <w:t xml:space="preserve"> Wille </w:t>
      </w:r>
      <w:proofErr w:type="spellStart"/>
      <w:r>
        <w:rPr>
          <w:rStyle w:val="Fett"/>
        </w:rPr>
        <w:t>thom</w:t>
      </w:r>
      <w:proofErr w:type="spellEnd"/>
      <w:r>
        <w:rPr>
          <w:rStyle w:val="Fett"/>
        </w:rPr>
        <w:t xml:space="preserve"> Gehorsam des </w:t>
      </w:r>
      <w:proofErr w:type="spellStart"/>
      <w:r>
        <w:rPr>
          <w:rStyle w:val="Fett"/>
        </w:rPr>
        <w:t>Gesettes</w:t>
      </w:r>
      <w:proofErr w:type="spellEnd"/>
      <w:r>
        <w:rPr>
          <w:rStyle w:val="Fett"/>
        </w:rPr>
        <w:t xml:space="preserve"> in den </w:t>
      </w:r>
      <w:proofErr w:type="spellStart"/>
      <w:r>
        <w:rPr>
          <w:rStyle w:val="Fett"/>
        </w:rPr>
        <w:t>Gelövigen</w:t>
      </w:r>
      <w:proofErr w:type="spellEnd"/>
      <w:r>
        <w:rPr>
          <w:rStyle w:val="Fett"/>
        </w:rPr>
        <w:t xml:space="preserve">, </w:t>
      </w:r>
      <w:proofErr w:type="spellStart"/>
      <w:r>
        <w:rPr>
          <w:rStyle w:val="Fett"/>
        </w:rPr>
        <w:t>dorch</w:t>
      </w:r>
      <w:proofErr w:type="spellEnd"/>
      <w:r>
        <w:rPr>
          <w:rStyle w:val="Fett"/>
        </w:rPr>
        <w:t xml:space="preserve"> de </w:t>
      </w:r>
      <w:proofErr w:type="spellStart"/>
      <w:r>
        <w:rPr>
          <w:rStyle w:val="Fett"/>
        </w:rPr>
        <w:t>krafft</w:t>
      </w:r>
      <w:proofErr w:type="spellEnd"/>
      <w:r>
        <w:rPr>
          <w:rStyle w:val="Fett"/>
        </w:rPr>
        <w:t xml:space="preserve"> des </w:t>
      </w:r>
      <w:proofErr w:type="spellStart"/>
      <w:r>
        <w:rPr>
          <w:rStyle w:val="Fett"/>
        </w:rPr>
        <w:t>hilligen</w:t>
      </w:r>
      <w:proofErr w:type="spellEnd"/>
      <w:r>
        <w:rPr>
          <w:rStyle w:val="Fett"/>
        </w:rPr>
        <w:t xml:space="preserve"> </w:t>
      </w:r>
      <w:proofErr w:type="spellStart"/>
      <w:r>
        <w:rPr>
          <w:rStyle w:val="Fett"/>
        </w:rPr>
        <w:t>Geystes</w:t>
      </w:r>
      <w:proofErr w:type="spellEnd"/>
      <w:r>
        <w:rPr>
          <w:rStyle w:val="Fett"/>
        </w:rPr>
        <w:t xml:space="preserve">, jedoch </w:t>
      </w:r>
      <w:proofErr w:type="spellStart"/>
      <w:r>
        <w:rPr>
          <w:rStyle w:val="Fett"/>
        </w:rPr>
        <w:t>nene</w:t>
      </w:r>
      <w:proofErr w:type="spellEnd"/>
      <w:r>
        <w:rPr>
          <w:rStyle w:val="Fett"/>
        </w:rPr>
        <w:t xml:space="preserve"> </w:t>
      </w:r>
      <w:proofErr w:type="spellStart"/>
      <w:r>
        <w:rPr>
          <w:rStyle w:val="Fett"/>
        </w:rPr>
        <w:t>vollenkomenheit</w:t>
      </w:r>
      <w:proofErr w:type="spellEnd"/>
      <w:r>
        <w:rPr>
          <w:rStyle w:val="Fett"/>
        </w:rPr>
        <w:t xml:space="preserve">, de im </w:t>
      </w:r>
      <w:proofErr w:type="spellStart"/>
      <w:r>
        <w:rPr>
          <w:rStyle w:val="Fett"/>
        </w:rPr>
        <w:t>Gesette</w:t>
      </w:r>
      <w:proofErr w:type="spellEnd"/>
      <w:r>
        <w:rPr>
          <w:rStyle w:val="Fett"/>
        </w:rPr>
        <w:t xml:space="preserve"> Gades </w:t>
      </w:r>
      <w:proofErr w:type="spellStart"/>
      <w:r>
        <w:rPr>
          <w:rStyle w:val="Fett"/>
        </w:rPr>
        <w:t>besthan</w:t>
      </w:r>
      <w:proofErr w:type="spellEnd"/>
      <w:r>
        <w:rPr>
          <w:rStyle w:val="Fett"/>
        </w:rPr>
        <w:t xml:space="preserve"> </w:t>
      </w:r>
      <w:proofErr w:type="spellStart"/>
      <w:r>
        <w:rPr>
          <w:rStyle w:val="Fett"/>
        </w:rPr>
        <w:t>kan</w:t>
      </w:r>
      <w:proofErr w:type="spellEnd"/>
      <w:r>
        <w:rPr>
          <w:rStyle w:val="Fett"/>
        </w:rPr>
        <w:t xml:space="preserve">, umme </w:t>
      </w:r>
      <w:proofErr w:type="spellStart"/>
      <w:r>
        <w:rPr>
          <w:rStyle w:val="Fett"/>
        </w:rPr>
        <w:t>dardorch</w:t>
      </w:r>
      <w:proofErr w:type="spellEnd"/>
      <w:r>
        <w:rPr>
          <w:rStyle w:val="Fett"/>
        </w:rPr>
        <w:t xml:space="preserve"> dat Levent </w:t>
      </w:r>
      <w:proofErr w:type="spellStart"/>
      <w:r>
        <w:rPr>
          <w:rStyle w:val="Fett"/>
        </w:rPr>
        <w:t>tho</w:t>
      </w:r>
      <w:proofErr w:type="spellEnd"/>
      <w:r>
        <w:rPr>
          <w:rStyle w:val="Fett"/>
        </w:rPr>
        <w:t xml:space="preserve"> erlangen.</w:t>
      </w:r>
      <w:r>
        <w:t xml:space="preserve"> </w:t>
      </w:r>
    </w:p>
    <w:p w14:paraId="0F70B2D0" w14:textId="77777777" w:rsidR="001F22E0" w:rsidRDefault="001F22E0" w:rsidP="001F22E0">
      <w:pPr>
        <w:pStyle w:val="StandardWeb"/>
      </w:pPr>
      <w:r>
        <w:t xml:space="preserve">23. Nach dem </w:t>
      </w:r>
      <w:proofErr w:type="spellStart"/>
      <w:r>
        <w:t>wy</w:t>
      </w:r>
      <w:proofErr w:type="spellEnd"/>
      <w:r>
        <w:t xml:space="preserve"> </w:t>
      </w:r>
      <w:proofErr w:type="spellStart"/>
      <w:r>
        <w:t>nhu</w:t>
      </w:r>
      <w:proofErr w:type="spellEnd"/>
      <w:r>
        <w:t xml:space="preserve"> van wegen unser </w:t>
      </w:r>
      <w:proofErr w:type="spellStart"/>
      <w:r>
        <w:t>verdorven</w:t>
      </w:r>
      <w:proofErr w:type="spellEnd"/>
      <w:r>
        <w:t xml:space="preserve"> Natur, dem </w:t>
      </w:r>
      <w:proofErr w:type="spellStart"/>
      <w:r>
        <w:t>Gesette</w:t>
      </w:r>
      <w:proofErr w:type="spellEnd"/>
      <w:r>
        <w:t xml:space="preserve"> nicht </w:t>
      </w:r>
      <w:proofErr w:type="spellStart"/>
      <w:r>
        <w:t>könen</w:t>
      </w:r>
      <w:proofErr w:type="spellEnd"/>
      <w:r>
        <w:t xml:space="preserve"> </w:t>
      </w:r>
      <w:proofErr w:type="spellStart"/>
      <w:r>
        <w:t>genoch</w:t>
      </w:r>
      <w:proofErr w:type="spellEnd"/>
      <w:r>
        <w:t xml:space="preserve"> </w:t>
      </w:r>
      <w:proofErr w:type="spellStart"/>
      <w:r>
        <w:t>dohn</w:t>
      </w:r>
      <w:proofErr w:type="spellEnd"/>
      <w:r>
        <w:t xml:space="preserve">, noch </w:t>
      </w:r>
      <w:proofErr w:type="spellStart"/>
      <w:r>
        <w:t>dorch</w:t>
      </w:r>
      <w:proofErr w:type="spellEnd"/>
      <w:r>
        <w:t xml:space="preserve"> </w:t>
      </w:r>
      <w:proofErr w:type="spellStart"/>
      <w:r>
        <w:t>unse</w:t>
      </w:r>
      <w:proofErr w:type="spellEnd"/>
      <w:r>
        <w:t xml:space="preserve"> </w:t>
      </w:r>
      <w:proofErr w:type="spellStart"/>
      <w:r>
        <w:t>Wercke</w:t>
      </w:r>
      <w:proofErr w:type="spellEnd"/>
      <w:r>
        <w:t xml:space="preserve"> dat ewige Leven </w:t>
      </w:r>
      <w:proofErr w:type="spellStart"/>
      <w:r>
        <w:t>overkomen</w:t>
      </w:r>
      <w:proofErr w:type="spellEnd"/>
      <w:r>
        <w:t xml:space="preserve">, </w:t>
      </w:r>
      <w:proofErr w:type="spellStart"/>
      <w:r>
        <w:t>warumme</w:t>
      </w:r>
      <w:proofErr w:type="spellEnd"/>
      <w:r>
        <w:t xml:space="preserve"> </w:t>
      </w:r>
      <w:proofErr w:type="spellStart"/>
      <w:r>
        <w:t>hefft</w:t>
      </w:r>
      <w:proofErr w:type="spellEnd"/>
      <w:r>
        <w:t xml:space="preserve"> </w:t>
      </w:r>
      <w:proofErr w:type="spellStart"/>
      <w:r>
        <w:t>GOdt</w:t>
      </w:r>
      <w:proofErr w:type="spellEnd"/>
      <w:r>
        <w:t xml:space="preserve"> denn uns armen </w:t>
      </w:r>
      <w:proofErr w:type="spellStart"/>
      <w:r>
        <w:t>verdorven</w:t>
      </w:r>
      <w:proofErr w:type="spellEnd"/>
      <w:r>
        <w:t xml:space="preserve"> </w:t>
      </w:r>
      <w:proofErr w:type="spellStart"/>
      <w:r>
        <w:t>Minschen</w:t>
      </w:r>
      <w:proofErr w:type="spellEnd"/>
      <w:r>
        <w:t xml:space="preserve"> dat </w:t>
      </w:r>
      <w:proofErr w:type="spellStart"/>
      <w:r>
        <w:t>Gesette</w:t>
      </w:r>
      <w:proofErr w:type="spellEnd"/>
      <w:r>
        <w:t xml:space="preserve"> </w:t>
      </w:r>
      <w:proofErr w:type="spellStart"/>
      <w:r>
        <w:t>gegeven</w:t>
      </w:r>
      <w:proofErr w:type="spellEnd"/>
      <w:r>
        <w:t>?</w:t>
      </w:r>
      <w:r>
        <w:br/>
      </w:r>
      <w:r>
        <w:rPr>
          <w:rStyle w:val="Fett"/>
        </w:rPr>
        <w:t xml:space="preserve">Thom ersten, dat </w:t>
      </w:r>
      <w:proofErr w:type="spellStart"/>
      <w:r>
        <w:rPr>
          <w:rStyle w:val="Fett"/>
        </w:rPr>
        <w:t>idt</w:t>
      </w:r>
      <w:proofErr w:type="spellEnd"/>
      <w:r>
        <w:rPr>
          <w:rStyle w:val="Fett"/>
        </w:rPr>
        <w:t xml:space="preserve"> uns </w:t>
      </w:r>
      <w:proofErr w:type="spellStart"/>
      <w:r>
        <w:rPr>
          <w:rStyle w:val="Fett"/>
        </w:rPr>
        <w:t>klaerlick</w:t>
      </w:r>
      <w:proofErr w:type="spellEnd"/>
      <w:r>
        <w:rPr>
          <w:rStyle w:val="Fett"/>
        </w:rPr>
        <w:t xml:space="preserve"> vor </w:t>
      </w:r>
      <w:proofErr w:type="spellStart"/>
      <w:r>
        <w:rPr>
          <w:rStyle w:val="Fett"/>
        </w:rPr>
        <w:t>Ogen</w:t>
      </w:r>
      <w:proofErr w:type="spellEnd"/>
      <w:r>
        <w:rPr>
          <w:rStyle w:val="Fett"/>
        </w:rPr>
        <w:t xml:space="preserve"> </w:t>
      </w:r>
      <w:proofErr w:type="spellStart"/>
      <w:r>
        <w:rPr>
          <w:rStyle w:val="Fett"/>
        </w:rPr>
        <w:t>helde</w:t>
      </w:r>
      <w:proofErr w:type="spellEnd"/>
      <w:r>
        <w:rPr>
          <w:rStyle w:val="Fett"/>
        </w:rPr>
        <w:t xml:space="preserve">, </w:t>
      </w:r>
      <w:proofErr w:type="spellStart"/>
      <w:r>
        <w:rPr>
          <w:rStyle w:val="Fett"/>
        </w:rPr>
        <w:t>wodane</w:t>
      </w:r>
      <w:proofErr w:type="spellEnd"/>
      <w:r>
        <w:rPr>
          <w:rStyle w:val="Fett"/>
        </w:rPr>
        <w:t xml:space="preserve"> </w:t>
      </w:r>
      <w:proofErr w:type="spellStart"/>
      <w:r>
        <w:rPr>
          <w:rStyle w:val="Fett"/>
        </w:rPr>
        <w:t>wy</w:t>
      </w:r>
      <w:proofErr w:type="spellEnd"/>
      <w:r>
        <w:rPr>
          <w:rStyle w:val="Fett"/>
        </w:rPr>
        <w:t xml:space="preserve"> wesen, </w:t>
      </w:r>
      <w:proofErr w:type="spellStart"/>
      <w:r>
        <w:rPr>
          <w:rStyle w:val="Fett"/>
        </w:rPr>
        <w:t>unde</w:t>
      </w:r>
      <w:proofErr w:type="spellEnd"/>
      <w:r>
        <w:rPr>
          <w:rStyle w:val="Fett"/>
        </w:rPr>
        <w:t xml:space="preserve"> </w:t>
      </w:r>
      <w:proofErr w:type="spellStart"/>
      <w:r>
        <w:rPr>
          <w:rStyle w:val="Fett"/>
        </w:rPr>
        <w:t>wat</w:t>
      </w:r>
      <w:proofErr w:type="spellEnd"/>
      <w:r>
        <w:rPr>
          <w:rStyle w:val="Fett"/>
        </w:rPr>
        <w:t xml:space="preserve"> </w:t>
      </w:r>
      <w:proofErr w:type="spellStart"/>
      <w:r>
        <w:rPr>
          <w:rStyle w:val="Fett"/>
        </w:rPr>
        <w:t>wy</w:t>
      </w:r>
      <w:proofErr w:type="spellEnd"/>
      <w:r>
        <w:rPr>
          <w:rStyle w:val="Fett"/>
        </w:rPr>
        <w:t xml:space="preserve"> </w:t>
      </w:r>
      <w:proofErr w:type="spellStart"/>
      <w:r>
        <w:rPr>
          <w:rStyle w:val="Fett"/>
        </w:rPr>
        <w:t>dohn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laten</w:t>
      </w:r>
      <w:proofErr w:type="spellEnd"/>
      <w:r>
        <w:rPr>
          <w:rStyle w:val="Fett"/>
        </w:rPr>
        <w:t xml:space="preserve"> </w:t>
      </w:r>
      <w:proofErr w:type="spellStart"/>
      <w:r>
        <w:rPr>
          <w:rStyle w:val="Fett"/>
        </w:rPr>
        <w:t>schölen</w:t>
      </w:r>
      <w:proofErr w:type="spellEnd"/>
      <w:r>
        <w:rPr>
          <w:rStyle w:val="Fett"/>
        </w:rPr>
        <w:t xml:space="preserve">. Thom andern, </w:t>
      </w:r>
      <w:proofErr w:type="spellStart"/>
      <w:r>
        <w:rPr>
          <w:rStyle w:val="Fett"/>
        </w:rPr>
        <w:t>unde</w:t>
      </w:r>
      <w:proofErr w:type="spellEnd"/>
      <w:r>
        <w:rPr>
          <w:rStyle w:val="Fett"/>
        </w:rPr>
        <w:t xml:space="preserve"> am meisten, dat </w:t>
      </w:r>
      <w:proofErr w:type="spellStart"/>
      <w:r>
        <w:rPr>
          <w:rStyle w:val="Fett"/>
        </w:rPr>
        <w:t>idt</w:t>
      </w:r>
      <w:proofErr w:type="spellEnd"/>
      <w:r>
        <w:rPr>
          <w:rStyle w:val="Fett"/>
        </w:rPr>
        <w:t xml:space="preserve"> uns </w:t>
      </w:r>
      <w:proofErr w:type="spellStart"/>
      <w:r>
        <w:rPr>
          <w:rStyle w:val="Fett"/>
        </w:rPr>
        <w:t>betüge</w:t>
      </w:r>
      <w:proofErr w:type="spellEnd"/>
      <w:r>
        <w:rPr>
          <w:rStyle w:val="Fett"/>
        </w:rPr>
        <w:t xml:space="preserve">, </w:t>
      </w:r>
      <w:proofErr w:type="spellStart"/>
      <w:r>
        <w:rPr>
          <w:rStyle w:val="Fett"/>
        </w:rPr>
        <w:t>dewyle</w:t>
      </w:r>
      <w:proofErr w:type="spellEnd"/>
      <w:r>
        <w:rPr>
          <w:rStyle w:val="Fett"/>
        </w:rPr>
        <w:t xml:space="preserve"> </w:t>
      </w:r>
      <w:proofErr w:type="spellStart"/>
      <w:r>
        <w:rPr>
          <w:rStyle w:val="Fett"/>
        </w:rPr>
        <w:t>wy</w:t>
      </w:r>
      <w:proofErr w:type="spellEnd"/>
      <w:r>
        <w:rPr>
          <w:rStyle w:val="Fett"/>
        </w:rPr>
        <w:t xml:space="preserve"> in uns de </w:t>
      </w:r>
      <w:proofErr w:type="spellStart"/>
      <w:r>
        <w:rPr>
          <w:rStyle w:val="Fett"/>
        </w:rPr>
        <w:t>Gerechticheit</w:t>
      </w:r>
      <w:proofErr w:type="spellEnd"/>
      <w:r>
        <w:rPr>
          <w:rStyle w:val="Fett"/>
        </w:rPr>
        <w:t xml:space="preserve"> Gades, im </w:t>
      </w:r>
      <w:proofErr w:type="spellStart"/>
      <w:r>
        <w:rPr>
          <w:rStyle w:val="Fett"/>
        </w:rPr>
        <w:t>Gesette</w:t>
      </w:r>
      <w:proofErr w:type="spellEnd"/>
      <w:r>
        <w:rPr>
          <w:rStyle w:val="Fett"/>
        </w:rPr>
        <w:t xml:space="preserve"> </w:t>
      </w:r>
      <w:proofErr w:type="spellStart"/>
      <w:r>
        <w:rPr>
          <w:rStyle w:val="Fett"/>
        </w:rPr>
        <w:t>uthgedrucket</w:t>
      </w:r>
      <w:proofErr w:type="spellEnd"/>
      <w:r>
        <w:rPr>
          <w:rStyle w:val="Fett"/>
        </w:rPr>
        <w:t xml:space="preserve">, nicht </w:t>
      </w:r>
      <w:proofErr w:type="spellStart"/>
      <w:r>
        <w:rPr>
          <w:rStyle w:val="Fett"/>
        </w:rPr>
        <w:t>hebben</w:t>
      </w:r>
      <w:proofErr w:type="spellEnd"/>
      <w:r>
        <w:rPr>
          <w:rStyle w:val="Fett"/>
        </w:rPr>
        <w:t xml:space="preserve">, dat </w:t>
      </w:r>
      <w:proofErr w:type="spellStart"/>
      <w:r>
        <w:rPr>
          <w:rStyle w:val="Fett"/>
        </w:rPr>
        <w:t>wy</w:t>
      </w:r>
      <w:proofErr w:type="spellEnd"/>
      <w:r>
        <w:rPr>
          <w:rStyle w:val="Fett"/>
        </w:rPr>
        <w:t xml:space="preserve"> mit recht </w:t>
      </w:r>
      <w:proofErr w:type="spellStart"/>
      <w:r>
        <w:rPr>
          <w:rStyle w:val="Fett"/>
        </w:rPr>
        <w:t>uth</w:t>
      </w:r>
      <w:proofErr w:type="spellEnd"/>
      <w:r>
        <w:rPr>
          <w:rStyle w:val="Fett"/>
        </w:rPr>
        <w:t xml:space="preserve"> uns </w:t>
      </w:r>
      <w:proofErr w:type="spellStart"/>
      <w:r>
        <w:rPr>
          <w:rStyle w:val="Fett"/>
        </w:rPr>
        <w:t>sulvest</w:t>
      </w:r>
      <w:proofErr w:type="spellEnd"/>
      <w:r>
        <w:rPr>
          <w:rStyle w:val="Fett"/>
        </w:rPr>
        <w:t xml:space="preserve"> </w:t>
      </w:r>
      <w:proofErr w:type="spellStart"/>
      <w:r>
        <w:rPr>
          <w:rStyle w:val="Fett"/>
        </w:rPr>
        <w:t>vam</w:t>
      </w:r>
      <w:proofErr w:type="spellEnd"/>
      <w:r>
        <w:rPr>
          <w:rStyle w:val="Fett"/>
        </w:rPr>
        <w:t xml:space="preserve"> ewigen </w:t>
      </w:r>
      <w:proofErr w:type="spellStart"/>
      <w:r>
        <w:rPr>
          <w:rStyle w:val="Fett"/>
        </w:rPr>
        <w:t>Levende</w:t>
      </w:r>
      <w:proofErr w:type="spellEnd"/>
      <w:r>
        <w:rPr>
          <w:rStyle w:val="Fett"/>
        </w:rPr>
        <w:t xml:space="preserve"> </w:t>
      </w:r>
      <w:proofErr w:type="spellStart"/>
      <w:r>
        <w:rPr>
          <w:rStyle w:val="Fett"/>
        </w:rPr>
        <w:t>entfrömbdet</w:t>
      </w:r>
      <w:proofErr w:type="spellEnd"/>
      <w:r>
        <w:rPr>
          <w:rStyle w:val="Fett"/>
        </w:rPr>
        <w:t xml:space="preserve">, dem </w:t>
      </w:r>
      <w:proofErr w:type="spellStart"/>
      <w:r>
        <w:rPr>
          <w:rStyle w:val="Fett"/>
        </w:rPr>
        <w:t>torn</w:t>
      </w:r>
      <w:proofErr w:type="spellEnd"/>
      <w:r>
        <w:rPr>
          <w:rStyle w:val="Fett"/>
        </w:rPr>
        <w:t xml:space="preserve"> Gades, Flöck, </w:t>
      </w:r>
      <w:proofErr w:type="spellStart"/>
      <w:r>
        <w:rPr>
          <w:rStyle w:val="Fett"/>
        </w:rPr>
        <w:t>Dodt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Verdömnisse</w:t>
      </w:r>
      <w:proofErr w:type="spellEnd"/>
      <w:r>
        <w:rPr>
          <w:rStyle w:val="Fett"/>
        </w:rPr>
        <w:t xml:space="preserve">, unser Sünde </w:t>
      </w:r>
      <w:proofErr w:type="spellStart"/>
      <w:r>
        <w:rPr>
          <w:rStyle w:val="Fett"/>
        </w:rPr>
        <w:t>halven</w:t>
      </w:r>
      <w:proofErr w:type="spellEnd"/>
      <w:r>
        <w:rPr>
          <w:rStyle w:val="Fett"/>
        </w:rPr>
        <w:t xml:space="preserve"> </w:t>
      </w:r>
      <w:proofErr w:type="spellStart"/>
      <w:r>
        <w:rPr>
          <w:rStyle w:val="Fett"/>
        </w:rPr>
        <w:t>underworpen</w:t>
      </w:r>
      <w:proofErr w:type="spellEnd"/>
      <w:r>
        <w:rPr>
          <w:rStyle w:val="Fett"/>
        </w:rPr>
        <w:t xml:space="preserve"> </w:t>
      </w:r>
      <w:proofErr w:type="spellStart"/>
      <w:r>
        <w:rPr>
          <w:rStyle w:val="Fett"/>
        </w:rPr>
        <w:t>sint</w:t>
      </w:r>
      <w:proofErr w:type="spellEnd"/>
      <w:r>
        <w:rPr>
          <w:rStyle w:val="Fett"/>
        </w:rPr>
        <w:t>.</w:t>
      </w:r>
      <w:r>
        <w:t xml:space="preserve"> </w:t>
      </w:r>
    </w:p>
    <w:p w14:paraId="71889420" w14:textId="77777777" w:rsidR="001F22E0" w:rsidRDefault="001F22E0" w:rsidP="001F22E0">
      <w:pPr>
        <w:pStyle w:val="StandardWeb"/>
      </w:pPr>
      <w:r>
        <w:t xml:space="preserve">24. War schal denn </w:t>
      </w:r>
      <w:proofErr w:type="spellStart"/>
      <w:r>
        <w:t>disse</w:t>
      </w:r>
      <w:proofErr w:type="spellEnd"/>
      <w:r>
        <w:t xml:space="preserve"> arme </w:t>
      </w:r>
      <w:proofErr w:type="spellStart"/>
      <w:r>
        <w:t>unde</w:t>
      </w:r>
      <w:proofErr w:type="spellEnd"/>
      <w:r>
        <w:t xml:space="preserve"> </w:t>
      </w:r>
      <w:proofErr w:type="spellStart"/>
      <w:r>
        <w:t>verdömede</w:t>
      </w:r>
      <w:proofErr w:type="spellEnd"/>
      <w:r>
        <w:t xml:space="preserve"> </w:t>
      </w:r>
      <w:proofErr w:type="spellStart"/>
      <w:r>
        <w:t>Minsche</w:t>
      </w:r>
      <w:proofErr w:type="spellEnd"/>
      <w:r>
        <w:t xml:space="preserve">, also </w:t>
      </w:r>
      <w:proofErr w:type="spellStart"/>
      <w:r>
        <w:t>dorch</w:t>
      </w:r>
      <w:proofErr w:type="spellEnd"/>
      <w:r>
        <w:t xml:space="preserve"> dat </w:t>
      </w:r>
      <w:proofErr w:type="spellStart"/>
      <w:r>
        <w:t>Gesette</w:t>
      </w:r>
      <w:proofErr w:type="spellEnd"/>
      <w:r>
        <w:t xml:space="preserve"> erschrocken, </w:t>
      </w:r>
      <w:proofErr w:type="spellStart"/>
      <w:r>
        <w:t>trost</w:t>
      </w:r>
      <w:proofErr w:type="spellEnd"/>
      <w:r>
        <w:t xml:space="preserve"> </w:t>
      </w:r>
      <w:proofErr w:type="spellStart"/>
      <w:r>
        <w:t>söken</w:t>
      </w:r>
      <w:proofErr w:type="spellEnd"/>
      <w:r>
        <w:t>?</w:t>
      </w:r>
      <w:r>
        <w:br/>
      </w:r>
      <w:proofErr w:type="spellStart"/>
      <w:r>
        <w:rPr>
          <w:rStyle w:val="Fett"/>
        </w:rPr>
        <w:t>NIcht</w:t>
      </w:r>
      <w:proofErr w:type="spellEnd"/>
      <w:r>
        <w:rPr>
          <w:rStyle w:val="Fett"/>
        </w:rPr>
        <w:t xml:space="preserve"> an sick </w:t>
      </w:r>
      <w:proofErr w:type="spellStart"/>
      <w:r>
        <w:rPr>
          <w:rStyle w:val="Fett"/>
        </w:rPr>
        <w:t>sulvest</w:t>
      </w:r>
      <w:proofErr w:type="spellEnd"/>
      <w:r>
        <w:rPr>
          <w:rStyle w:val="Fett"/>
        </w:rPr>
        <w:t xml:space="preserve">, noch an </w:t>
      </w:r>
      <w:proofErr w:type="spellStart"/>
      <w:r>
        <w:rPr>
          <w:rStyle w:val="Fett"/>
        </w:rPr>
        <w:t>enige</w:t>
      </w:r>
      <w:proofErr w:type="spellEnd"/>
      <w:r>
        <w:rPr>
          <w:rStyle w:val="Fett"/>
        </w:rPr>
        <w:t xml:space="preserve"> ander Creatur im </w:t>
      </w:r>
      <w:proofErr w:type="spellStart"/>
      <w:r>
        <w:rPr>
          <w:rStyle w:val="Fett"/>
        </w:rPr>
        <w:t>Hemmel</w:t>
      </w:r>
      <w:proofErr w:type="spellEnd"/>
      <w:r>
        <w:rPr>
          <w:rStyle w:val="Fett"/>
        </w:rPr>
        <w:t xml:space="preserve"> </w:t>
      </w:r>
      <w:proofErr w:type="spellStart"/>
      <w:r>
        <w:rPr>
          <w:rStyle w:val="Fett"/>
        </w:rPr>
        <w:t>effte</w:t>
      </w:r>
      <w:proofErr w:type="spellEnd"/>
      <w:r>
        <w:rPr>
          <w:rStyle w:val="Fett"/>
        </w:rPr>
        <w:t xml:space="preserve"> </w:t>
      </w:r>
      <w:proofErr w:type="spellStart"/>
      <w:r>
        <w:rPr>
          <w:rStyle w:val="Fett"/>
        </w:rPr>
        <w:t>up</w:t>
      </w:r>
      <w:proofErr w:type="spellEnd"/>
      <w:r>
        <w:rPr>
          <w:rStyle w:val="Fett"/>
        </w:rPr>
        <w:t xml:space="preserve"> Erden, Sunder </w:t>
      </w:r>
      <w:proofErr w:type="spellStart"/>
      <w:r>
        <w:rPr>
          <w:rStyle w:val="Fett"/>
        </w:rPr>
        <w:t>allene</w:t>
      </w:r>
      <w:proofErr w:type="spellEnd"/>
      <w:r>
        <w:rPr>
          <w:rStyle w:val="Fett"/>
        </w:rPr>
        <w:t xml:space="preserve"> </w:t>
      </w:r>
      <w:proofErr w:type="spellStart"/>
      <w:r>
        <w:rPr>
          <w:rStyle w:val="Fett"/>
        </w:rPr>
        <w:t>dorch</w:t>
      </w:r>
      <w:proofErr w:type="spellEnd"/>
      <w:r>
        <w:rPr>
          <w:rStyle w:val="Fett"/>
        </w:rPr>
        <w:t xml:space="preserve"> den </w:t>
      </w:r>
      <w:proofErr w:type="spellStart"/>
      <w:r>
        <w:rPr>
          <w:rStyle w:val="Fett"/>
        </w:rPr>
        <w:t>Geloven</w:t>
      </w:r>
      <w:proofErr w:type="spellEnd"/>
      <w:r>
        <w:rPr>
          <w:rStyle w:val="Fett"/>
        </w:rPr>
        <w:t xml:space="preserve"> an den </w:t>
      </w:r>
      <w:proofErr w:type="spellStart"/>
      <w:r>
        <w:rPr>
          <w:rStyle w:val="Fett"/>
        </w:rPr>
        <w:t>enigen</w:t>
      </w:r>
      <w:proofErr w:type="spellEnd"/>
      <w:r>
        <w:rPr>
          <w:rStyle w:val="Fett"/>
        </w:rPr>
        <w:t xml:space="preserve"> </w:t>
      </w:r>
      <w:proofErr w:type="spellStart"/>
      <w:r>
        <w:rPr>
          <w:rStyle w:val="Fett"/>
        </w:rPr>
        <w:t>Middeler</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Heilandt</w:t>
      </w:r>
      <w:proofErr w:type="spellEnd"/>
      <w:r>
        <w:rPr>
          <w:rStyle w:val="Fett"/>
        </w:rPr>
        <w:t xml:space="preserve"> JEsum Christum, de uns </w:t>
      </w:r>
      <w:proofErr w:type="spellStart"/>
      <w:r>
        <w:rPr>
          <w:rStyle w:val="Fett"/>
        </w:rPr>
        <w:t>dorch</w:t>
      </w:r>
      <w:proofErr w:type="spellEnd"/>
      <w:r>
        <w:rPr>
          <w:rStyle w:val="Fett"/>
        </w:rPr>
        <w:t xml:space="preserve"> de lehre des </w:t>
      </w:r>
      <w:proofErr w:type="spellStart"/>
      <w:r>
        <w:rPr>
          <w:rStyle w:val="Fett"/>
        </w:rPr>
        <w:t>Hilligen</w:t>
      </w:r>
      <w:proofErr w:type="spellEnd"/>
      <w:r>
        <w:rPr>
          <w:rStyle w:val="Fett"/>
        </w:rPr>
        <w:t xml:space="preserve"> Evangelii </w:t>
      </w:r>
      <w:proofErr w:type="spellStart"/>
      <w:r>
        <w:rPr>
          <w:rStyle w:val="Fett"/>
        </w:rPr>
        <w:t>geopenbaret</w:t>
      </w:r>
      <w:proofErr w:type="spellEnd"/>
      <w:r>
        <w:rPr>
          <w:rStyle w:val="Fett"/>
        </w:rPr>
        <w:t xml:space="preserve"> wert, </w:t>
      </w:r>
      <w:proofErr w:type="spellStart"/>
      <w:r>
        <w:rPr>
          <w:rStyle w:val="Fett"/>
        </w:rPr>
        <w:t>tho</w:t>
      </w:r>
      <w:proofErr w:type="spellEnd"/>
      <w:r>
        <w:rPr>
          <w:rStyle w:val="Fett"/>
        </w:rPr>
        <w:t xml:space="preserve"> </w:t>
      </w:r>
      <w:proofErr w:type="spellStart"/>
      <w:r>
        <w:rPr>
          <w:rStyle w:val="Fett"/>
        </w:rPr>
        <w:t>welckem</w:t>
      </w:r>
      <w:proofErr w:type="spellEnd"/>
      <w:r>
        <w:rPr>
          <w:rStyle w:val="Fett"/>
        </w:rPr>
        <w:t xml:space="preserve"> uns </w:t>
      </w:r>
      <w:proofErr w:type="spellStart"/>
      <w:r>
        <w:rPr>
          <w:rStyle w:val="Fett"/>
        </w:rPr>
        <w:t>GOdt</w:t>
      </w:r>
      <w:proofErr w:type="spellEnd"/>
      <w:r>
        <w:rPr>
          <w:rStyle w:val="Fett"/>
        </w:rPr>
        <w:t xml:space="preserve"> </w:t>
      </w:r>
      <w:proofErr w:type="spellStart"/>
      <w:r>
        <w:rPr>
          <w:rStyle w:val="Fett"/>
        </w:rPr>
        <w:t>dorch</w:t>
      </w:r>
      <w:proofErr w:type="spellEnd"/>
      <w:r>
        <w:rPr>
          <w:rStyle w:val="Fett"/>
        </w:rPr>
        <w:t xml:space="preserve"> dat </w:t>
      </w:r>
      <w:proofErr w:type="spellStart"/>
      <w:r>
        <w:rPr>
          <w:rStyle w:val="Fett"/>
        </w:rPr>
        <w:t>Gesette</w:t>
      </w:r>
      <w:proofErr w:type="spellEnd"/>
      <w:r>
        <w:rPr>
          <w:rStyle w:val="Fett"/>
        </w:rPr>
        <w:t xml:space="preserve">, als </w:t>
      </w:r>
      <w:proofErr w:type="spellStart"/>
      <w:r>
        <w:rPr>
          <w:rStyle w:val="Fett"/>
        </w:rPr>
        <w:t>dorch</w:t>
      </w:r>
      <w:proofErr w:type="spellEnd"/>
      <w:r>
        <w:rPr>
          <w:rStyle w:val="Fett"/>
        </w:rPr>
        <w:t xml:space="preserve"> einen </w:t>
      </w:r>
      <w:proofErr w:type="spellStart"/>
      <w:r>
        <w:rPr>
          <w:rStyle w:val="Fett"/>
        </w:rPr>
        <w:t>Tuchtmeister</w:t>
      </w:r>
      <w:proofErr w:type="spellEnd"/>
      <w:r>
        <w:rPr>
          <w:rStyle w:val="Fett"/>
        </w:rPr>
        <w:t xml:space="preserve"> leidet, enget </w:t>
      </w:r>
      <w:proofErr w:type="spellStart"/>
      <w:r>
        <w:rPr>
          <w:rStyle w:val="Fett"/>
        </w:rPr>
        <w:t>unde</w:t>
      </w:r>
      <w:proofErr w:type="spellEnd"/>
      <w:r>
        <w:rPr>
          <w:rStyle w:val="Fett"/>
        </w:rPr>
        <w:t xml:space="preserve"> </w:t>
      </w:r>
      <w:proofErr w:type="spellStart"/>
      <w:r>
        <w:rPr>
          <w:rStyle w:val="Fett"/>
        </w:rPr>
        <w:t>drenget</w:t>
      </w:r>
      <w:proofErr w:type="spellEnd"/>
      <w:r>
        <w:rPr>
          <w:rStyle w:val="Fett"/>
        </w:rPr>
        <w:t>.</w:t>
      </w:r>
      <w:r>
        <w:t xml:space="preserve"> </w:t>
      </w:r>
    </w:p>
    <w:p w14:paraId="1FA7832B" w14:textId="77777777" w:rsidR="001F22E0" w:rsidRDefault="001F22E0" w:rsidP="001F22E0">
      <w:pPr>
        <w:pStyle w:val="StandardWeb"/>
      </w:pPr>
      <w:r>
        <w:t xml:space="preserve">25. Wat </w:t>
      </w:r>
      <w:proofErr w:type="spellStart"/>
      <w:r>
        <w:t>underscheit</w:t>
      </w:r>
      <w:proofErr w:type="spellEnd"/>
      <w:r>
        <w:t xml:space="preserve"> </w:t>
      </w:r>
      <w:proofErr w:type="spellStart"/>
      <w:r>
        <w:t>makestu</w:t>
      </w:r>
      <w:proofErr w:type="spellEnd"/>
      <w:r>
        <w:t xml:space="preserve"> </w:t>
      </w:r>
      <w:proofErr w:type="spellStart"/>
      <w:r>
        <w:t>twisschen</w:t>
      </w:r>
      <w:proofErr w:type="spellEnd"/>
      <w:r>
        <w:t xml:space="preserve"> dem </w:t>
      </w:r>
      <w:proofErr w:type="spellStart"/>
      <w:r>
        <w:t>Gesette</w:t>
      </w:r>
      <w:proofErr w:type="spellEnd"/>
      <w:r>
        <w:t xml:space="preserve"> </w:t>
      </w:r>
      <w:proofErr w:type="spellStart"/>
      <w:r>
        <w:t>unde</w:t>
      </w:r>
      <w:proofErr w:type="spellEnd"/>
      <w:r>
        <w:t xml:space="preserve"> Evangelio?</w:t>
      </w:r>
      <w:r>
        <w:br/>
      </w:r>
      <w:r>
        <w:rPr>
          <w:rStyle w:val="Fett"/>
        </w:rPr>
        <w:t xml:space="preserve">Dat </w:t>
      </w:r>
      <w:proofErr w:type="spellStart"/>
      <w:r>
        <w:rPr>
          <w:rStyle w:val="Fett"/>
        </w:rPr>
        <w:t>Gesette</w:t>
      </w:r>
      <w:proofErr w:type="spellEnd"/>
      <w:r>
        <w:rPr>
          <w:rStyle w:val="Fett"/>
        </w:rPr>
        <w:t xml:space="preserve"> lehret uns, </w:t>
      </w:r>
      <w:proofErr w:type="spellStart"/>
      <w:r>
        <w:rPr>
          <w:rStyle w:val="Fett"/>
        </w:rPr>
        <w:t>wodane</w:t>
      </w:r>
      <w:proofErr w:type="spellEnd"/>
      <w:r>
        <w:rPr>
          <w:rStyle w:val="Fett"/>
        </w:rPr>
        <w:t xml:space="preserve"> </w:t>
      </w:r>
      <w:proofErr w:type="spellStart"/>
      <w:r>
        <w:rPr>
          <w:rStyle w:val="Fett"/>
        </w:rPr>
        <w:t>wy</w:t>
      </w:r>
      <w:proofErr w:type="spellEnd"/>
      <w:r>
        <w:rPr>
          <w:rStyle w:val="Fett"/>
        </w:rPr>
        <w:t xml:space="preserve"> wesen, </w:t>
      </w:r>
      <w:proofErr w:type="spellStart"/>
      <w:r>
        <w:rPr>
          <w:rStyle w:val="Fett"/>
        </w:rPr>
        <w:t>unde</w:t>
      </w:r>
      <w:proofErr w:type="spellEnd"/>
      <w:r>
        <w:rPr>
          <w:rStyle w:val="Fett"/>
        </w:rPr>
        <w:t xml:space="preserve"> </w:t>
      </w:r>
      <w:proofErr w:type="spellStart"/>
      <w:r>
        <w:rPr>
          <w:rStyle w:val="Fett"/>
        </w:rPr>
        <w:t>wat</w:t>
      </w:r>
      <w:proofErr w:type="spellEnd"/>
      <w:r>
        <w:rPr>
          <w:rStyle w:val="Fett"/>
        </w:rPr>
        <w:t xml:space="preserve"> </w:t>
      </w:r>
      <w:proofErr w:type="spellStart"/>
      <w:r>
        <w:rPr>
          <w:rStyle w:val="Fett"/>
        </w:rPr>
        <w:t>wy</w:t>
      </w:r>
      <w:proofErr w:type="spellEnd"/>
      <w:r>
        <w:rPr>
          <w:rStyle w:val="Fett"/>
        </w:rPr>
        <w:t xml:space="preserve"> </w:t>
      </w:r>
      <w:proofErr w:type="spellStart"/>
      <w:r>
        <w:rPr>
          <w:rStyle w:val="Fett"/>
        </w:rPr>
        <w:t>dohn</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laten</w:t>
      </w:r>
      <w:proofErr w:type="spellEnd"/>
      <w:r>
        <w:rPr>
          <w:rStyle w:val="Fett"/>
        </w:rPr>
        <w:t xml:space="preserve"> </w:t>
      </w:r>
      <w:proofErr w:type="spellStart"/>
      <w:r>
        <w:rPr>
          <w:rStyle w:val="Fett"/>
        </w:rPr>
        <w:t>mothen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vordert</w:t>
      </w:r>
      <w:proofErr w:type="spellEnd"/>
      <w:r>
        <w:rPr>
          <w:rStyle w:val="Fett"/>
        </w:rPr>
        <w:t xml:space="preserve"> </w:t>
      </w:r>
      <w:proofErr w:type="spellStart"/>
      <w:r>
        <w:rPr>
          <w:rStyle w:val="Fett"/>
        </w:rPr>
        <w:t>vollenkomen</w:t>
      </w:r>
      <w:proofErr w:type="spellEnd"/>
      <w:r>
        <w:rPr>
          <w:rStyle w:val="Fett"/>
        </w:rPr>
        <w:t xml:space="preserve"> Gehorsam van uns, </w:t>
      </w:r>
      <w:proofErr w:type="spellStart"/>
      <w:r>
        <w:rPr>
          <w:rStyle w:val="Fett"/>
        </w:rPr>
        <w:t>verdömet</w:t>
      </w:r>
      <w:proofErr w:type="spellEnd"/>
      <w:r>
        <w:rPr>
          <w:rStyle w:val="Fett"/>
        </w:rPr>
        <w:t xml:space="preserve"> </w:t>
      </w:r>
      <w:proofErr w:type="spellStart"/>
      <w:r>
        <w:rPr>
          <w:rStyle w:val="Fett"/>
        </w:rPr>
        <w:t>ock</w:t>
      </w:r>
      <w:proofErr w:type="spellEnd"/>
      <w:r>
        <w:rPr>
          <w:rStyle w:val="Fett"/>
        </w:rPr>
        <w:t xml:space="preserve"> alle de </w:t>
      </w:r>
      <w:proofErr w:type="spellStart"/>
      <w:r>
        <w:rPr>
          <w:rStyle w:val="Fett"/>
        </w:rPr>
        <w:t>jenne</w:t>
      </w:r>
      <w:proofErr w:type="spellEnd"/>
      <w:r>
        <w:rPr>
          <w:rStyle w:val="Fett"/>
        </w:rPr>
        <w:t xml:space="preserve">, de </w:t>
      </w:r>
      <w:proofErr w:type="spellStart"/>
      <w:r>
        <w:rPr>
          <w:rStyle w:val="Fett"/>
        </w:rPr>
        <w:t>neen</w:t>
      </w:r>
      <w:proofErr w:type="spellEnd"/>
      <w:r>
        <w:rPr>
          <w:rStyle w:val="Fett"/>
        </w:rPr>
        <w:t xml:space="preserve"> </w:t>
      </w:r>
      <w:proofErr w:type="spellStart"/>
      <w:r>
        <w:rPr>
          <w:rStyle w:val="Fett"/>
        </w:rPr>
        <w:t>vollenkomen</w:t>
      </w:r>
      <w:proofErr w:type="spellEnd"/>
      <w:r>
        <w:rPr>
          <w:rStyle w:val="Fett"/>
        </w:rPr>
        <w:t xml:space="preserve"> Gehorsam </w:t>
      </w:r>
      <w:proofErr w:type="spellStart"/>
      <w:r>
        <w:rPr>
          <w:rStyle w:val="Fett"/>
        </w:rPr>
        <w:t>bewysen</w:t>
      </w:r>
      <w:proofErr w:type="spellEnd"/>
      <w:r>
        <w:rPr>
          <w:rStyle w:val="Fett"/>
        </w:rPr>
        <w:t xml:space="preserve">, </w:t>
      </w:r>
      <w:proofErr w:type="spellStart"/>
      <w:r>
        <w:rPr>
          <w:rStyle w:val="Fett"/>
        </w:rPr>
        <w:t>Belovet</w:t>
      </w:r>
      <w:proofErr w:type="spellEnd"/>
      <w:r>
        <w:rPr>
          <w:rStyle w:val="Fett"/>
        </w:rPr>
        <w:t xml:space="preserve"> </w:t>
      </w:r>
      <w:proofErr w:type="spellStart"/>
      <w:r>
        <w:rPr>
          <w:rStyle w:val="Fett"/>
        </w:rPr>
        <w:t>wol</w:t>
      </w:r>
      <w:proofErr w:type="spellEnd"/>
      <w:r>
        <w:rPr>
          <w:rStyle w:val="Fett"/>
        </w:rPr>
        <w:t xml:space="preserve"> </w:t>
      </w:r>
      <w:proofErr w:type="spellStart"/>
      <w:r>
        <w:rPr>
          <w:rStyle w:val="Fett"/>
        </w:rPr>
        <w:t>Barmherticheit</w:t>
      </w:r>
      <w:proofErr w:type="spellEnd"/>
      <w:r>
        <w:rPr>
          <w:rStyle w:val="Fett"/>
        </w:rPr>
        <w:t xml:space="preserve"> </w:t>
      </w:r>
      <w:proofErr w:type="spellStart"/>
      <w:r>
        <w:rPr>
          <w:rStyle w:val="Fett"/>
        </w:rPr>
        <w:t>unde</w:t>
      </w:r>
      <w:proofErr w:type="spellEnd"/>
      <w:r>
        <w:rPr>
          <w:rStyle w:val="Fett"/>
        </w:rPr>
        <w:t xml:space="preserve"> Levent, jedoch </w:t>
      </w:r>
      <w:proofErr w:type="spellStart"/>
      <w:r>
        <w:rPr>
          <w:rStyle w:val="Fett"/>
        </w:rPr>
        <w:t>nemandt</w:t>
      </w:r>
      <w:proofErr w:type="spellEnd"/>
      <w:r>
        <w:rPr>
          <w:rStyle w:val="Fett"/>
        </w:rPr>
        <w:t xml:space="preserve">, ahne alleine den </w:t>
      </w:r>
      <w:proofErr w:type="spellStart"/>
      <w:r>
        <w:rPr>
          <w:rStyle w:val="Fett"/>
        </w:rPr>
        <w:t>Werdigen</w:t>
      </w:r>
      <w:proofErr w:type="spellEnd"/>
      <w:r>
        <w:rPr>
          <w:rStyle w:val="Fett"/>
        </w:rPr>
        <w:t xml:space="preserve">. Dat </w:t>
      </w:r>
      <w:proofErr w:type="spellStart"/>
      <w:r>
        <w:rPr>
          <w:rStyle w:val="Fett"/>
        </w:rPr>
        <w:t>Euangelium</w:t>
      </w:r>
      <w:proofErr w:type="spellEnd"/>
      <w:r>
        <w:rPr>
          <w:rStyle w:val="Fett"/>
        </w:rPr>
        <w:t xml:space="preserve"> </w:t>
      </w:r>
      <w:proofErr w:type="spellStart"/>
      <w:r>
        <w:rPr>
          <w:rStyle w:val="Fett"/>
        </w:rPr>
        <w:t>överst</w:t>
      </w:r>
      <w:proofErr w:type="spellEnd"/>
      <w:r>
        <w:rPr>
          <w:rStyle w:val="Fett"/>
        </w:rPr>
        <w:t xml:space="preserve"> lehret uns, dat </w:t>
      </w:r>
      <w:proofErr w:type="spellStart"/>
      <w:r>
        <w:rPr>
          <w:rStyle w:val="Fett"/>
        </w:rPr>
        <w:t>wy</w:t>
      </w:r>
      <w:proofErr w:type="spellEnd"/>
      <w:r>
        <w:rPr>
          <w:rStyle w:val="Fett"/>
        </w:rPr>
        <w:t xml:space="preserve"> alle </w:t>
      </w:r>
      <w:proofErr w:type="spellStart"/>
      <w:r>
        <w:rPr>
          <w:rStyle w:val="Fett"/>
        </w:rPr>
        <w:t>unwerdich</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unde</w:t>
      </w:r>
      <w:proofErr w:type="spellEnd"/>
      <w:r>
        <w:rPr>
          <w:rStyle w:val="Fett"/>
        </w:rPr>
        <w:t xml:space="preserve"> belobet den </w:t>
      </w:r>
      <w:proofErr w:type="spellStart"/>
      <w:r>
        <w:rPr>
          <w:rStyle w:val="Fett"/>
        </w:rPr>
        <w:t>Bothverdigen</w:t>
      </w:r>
      <w:proofErr w:type="spellEnd"/>
      <w:r>
        <w:rPr>
          <w:rStyle w:val="Fett"/>
        </w:rPr>
        <w:t xml:space="preserve">, so </w:t>
      </w:r>
      <w:proofErr w:type="spellStart"/>
      <w:r>
        <w:rPr>
          <w:rStyle w:val="Fett"/>
        </w:rPr>
        <w:t>verne</w:t>
      </w:r>
      <w:proofErr w:type="spellEnd"/>
      <w:r>
        <w:rPr>
          <w:rStyle w:val="Fett"/>
        </w:rPr>
        <w:t xml:space="preserve"> se </w:t>
      </w:r>
      <w:proofErr w:type="spellStart"/>
      <w:r>
        <w:rPr>
          <w:rStyle w:val="Fett"/>
        </w:rPr>
        <w:t>gelöven</w:t>
      </w:r>
      <w:proofErr w:type="spellEnd"/>
      <w:r>
        <w:rPr>
          <w:rStyle w:val="Fett"/>
        </w:rPr>
        <w:t xml:space="preserve">, </w:t>
      </w:r>
      <w:proofErr w:type="spellStart"/>
      <w:r>
        <w:rPr>
          <w:rStyle w:val="Fett"/>
        </w:rPr>
        <w:t>vergeves</w:t>
      </w:r>
      <w:proofErr w:type="spellEnd"/>
      <w:r>
        <w:rPr>
          <w:rStyle w:val="Fett"/>
        </w:rPr>
        <w:t xml:space="preserve">, umme JEsu Christi willen, </w:t>
      </w:r>
      <w:proofErr w:type="spellStart"/>
      <w:r>
        <w:rPr>
          <w:rStyle w:val="Fett"/>
        </w:rPr>
        <w:t>Vergevinge</w:t>
      </w:r>
      <w:proofErr w:type="spellEnd"/>
      <w:r>
        <w:rPr>
          <w:rStyle w:val="Fett"/>
        </w:rPr>
        <w:t xml:space="preserve"> der Sünde, </w:t>
      </w:r>
      <w:proofErr w:type="spellStart"/>
      <w:r>
        <w:rPr>
          <w:rStyle w:val="Fett"/>
        </w:rPr>
        <w:t>thorekeninge</w:t>
      </w:r>
      <w:proofErr w:type="spellEnd"/>
      <w:r>
        <w:rPr>
          <w:rStyle w:val="Fett"/>
        </w:rPr>
        <w:t xml:space="preserve"> der </w:t>
      </w:r>
      <w:proofErr w:type="spellStart"/>
      <w:r>
        <w:rPr>
          <w:rStyle w:val="Fett"/>
        </w:rPr>
        <w:t>Gerechticheit</w:t>
      </w:r>
      <w:proofErr w:type="spellEnd"/>
      <w:r>
        <w:rPr>
          <w:rStyle w:val="Fett"/>
        </w:rPr>
        <w:t xml:space="preserve">, den </w:t>
      </w:r>
      <w:proofErr w:type="spellStart"/>
      <w:r>
        <w:rPr>
          <w:rStyle w:val="Fett"/>
        </w:rPr>
        <w:t>Hilligen</w:t>
      </w:r>
      <w:proofErr w:type="spellEnd"/>
      <w:r>
        <w:rPr>
          <w:rStyle w:val="Fett"/>
        </w:rPr>
        <w:t xml:space="preserve"> Geist, </w:t>
      </w:r>
      <w:proofErr w:type="spellStart"/>
      <w:r>
        <w:rPr>
          <w:rStyle w:val="Fett"/>
        </w:rPr>
        <w:t>unde</w:t>
      </w:r>
      <w:proofErr w:type="spellEnd"/>
      <w:r>
        <w:rPr>
          <w:rStyle w:val="Fett"/>
        </w:rPr>
        <w:t xml:space="preserve"> dat ewige Levent.</w:t>
      </w:r>
      <w:r>
        <w:t xml:space="preserve"> </w:t>
      </w:r>
    </w:p>
    <w:p w14:paraId="785FBFB1" w14:textId="77777777" w:rsidR="001F22E0" w:rsidRDefault="001F22E0" w:rsidP="001F22E0">
      <w:pPr>
        <w:pStyle w:val="StandardWeb"/>
      </w:pPr>
      <w:r>
        <w:t xml:space="preserve">26. So </w:t>
      </w:r>
      <w:proofErr w:type="spellStart"/>
      <w:r>
        <w:t>mothen</w:t>
      </w:r>
      <w:proofErr w:type="spellEnd"/>
      <w:r>
        <w:t xml:space="preserve"> </w:t>
      </w:r>
      <w:proofErr w:type="spellStart"/>
      <w:r>
        <w:t>wy</w:t>
      </w:r>
      <w:proofErr w:type="spellEnd"/>
      <w:r>
        <w:t xml:space="preserve"> denn </w:t>
      </w:r>
      <w:proofErr w:type="spellStart"/>
      <w:r>
        <w:t>beneven</w:t>
      </w:r>
      <w:proofErr w:type="spellEnd"/>
      <w:r>
        <w:t xml:space="preserve"> der </w:t>
      </w:r>
      <w:proofErr w:type="spellStart"/>
      <w:r>
        <w:t>LEhre</w:t>
      </w:r>
      <w:proofErr w:type="spellEnd"/>
      <w:r>
        <w:t xml:space="preserve"> des </w:t>
      </w:r>
      <w:proofErr w:type="spellStart"/>
      <w:r>
        <w:t>Gesettes</w:t>
      </w:r>
      <w:proofErr w:type="spellEnd"/>
      <w:r>
        <w:t xml:space="preserve">, </w:t>
      </w:r>
      <w:proofErr w:type="spellStart"/>
      <w:r>
        <w:t>suß</w:t>
      </w:r>
      <w:proofErr w:type="spellEnd"/>
      <w:r>
        <w:t xml:space="preserve"> </w:t>
      </w:r>
      <w:proofErr w:type="spellStart"/>
      <w:r>
        <w:t>verne</w:t>
      </w:r>
      <w:proofErr w:type="spellEnd"/>
      <w:r>
        <w:t xml:space="preserve"> verklaret, </w:t>
      </w:r>
      <w:proofErr w:type="spellStart"/>
      <w:r>
        <w:t>ock</w:t>
      </w:r>
      <w:proofErr w:type="spellEnd"/>
      <w:r>
        <w:t xml:space="preserve"> in JEsum Christum </w:t>
      </w:r>
      <w:proofErr w:type="spellStart"/>
      <w:r>
        <w:t>gelöven</w:t>
      </w:r>
      <w:proofErr w:type="spellEnd"/>
      <w:r>
        <w:t>?</w:t>
      </w:r>
      <w:r>
        <w:br/>
      </w:r>
      <w:proofErr w:type="spellStart"/>
      <w:r>
        <w:rPr>
          <w:rStyle w:val="Fett"/>
        </w:rPr>
        <w:t>Jatrouwen</w:t>
      </w:r>
      <w:proofErr w:type="spellEnd"/>
      <w:r>
        <w:rPr>
          <w:rStyle w:val="Fett"/>
        </w:rPr>
        <w:t xml:space="preserve">, </w:t>
      </w:r>
      <w:proofErr w:type="spellStart"/>
      <w:r>
        <w:rPr>
          <w:rStyle w:val="Fett"/>
        </w:rPr>
        <w:t>wente</w:t>
      </w:r>
      <w:proofErr w:type="spellEnd"/>
      <w:r>
        <w:rPr>
          <w:rStyle w:val="Fett"/>
        </w:rPr>
        <w:t xml:space="preserve"> </w:t>
      </w:r>
      <w:proofErr w:type="spellStart"/>
      <w:r>
        <w:rPr>
          <w:rStyle w:val="Fett"/>
        </w:rPr>
        <w:t>idt</w:t>
      </w:r>
      <w:proofErr w:type="spellEnd"/>
      <w:r>
        <w:rPr>
          <w:rStyle w:val="Fett"/>
        </w:rPr>
        <w:t xml:space="preserve"> </w:t>
      </w:r>
      <w:proofErr w:type="spellStart"/>
      <w:r>
        <w:rPr>
          <w:rStyle w:val="Fett"/>
        </w:rPr>
        <w:t>unmöglick</w:t>
      </w:r>
      <w:proofErr w:type="spellEnd"/>
      <w:r>
        <w:rPr>
          <w:rStyle w:val="Fett"/>
        </w:rPr>
        <w:t xml:space="preserve"> </w:t>
      </w:r>
      <w:proofErr w:type="spellStart"/>
      <w:r>
        <w:rPr>
          <w:rStyle w:val="Fett"/>
        </w:rPr>
        <w:t>is</w:t>
      </w:r>
      <w:proofErr w:type="spellEnd"/>
      <w:r>
        <w:rPr>
          <w:rStyle w:val="Fett"/>
        </w:rPr>
        <w:t xml:space="preserve">, ahne den </w:t>
      </w:r>
      <w:proofErr w:type="spellStart"/>
      <w:r>
        <w:rPr>
          <w:rStyle w:val="Fett"/>
        </w:rPr>
        <w:t>Geloven</w:t>
      </w:r>
      <w:proofErr w:type="spellEnd"/>
      <w:r>
        <w:rPr>
          <w:rStyle w:val="Fett"/>
        </w:rPr>
        <w:t xml:space="preserve"> </w:t>
      </w:r>
      <w:proofErr w:type="spellStart"/>
      <w:r>
        <w:rPr>
          <w:rStyle w:val="Fett"/>
        </w:rPr>
        <w:t>Gade</w:t>
      </w:r>
      <w:proofErr w:type="spellEnd"/>
      <w:r>
        <w:rPr>
          <w:rStyle w:val="Fett"/>
        </w:rPr>
        <w:t xml:space="preserve"> </w:t>
      </w:r>
      <w:proofErr w:type="spellStart"/>
      <w:r>
        <w:rPr>
          <w:rStyle w:val="Fett"/>
        </w:rPr>
        <w:t>tho</w:t>
      </w:r>
      <w:proofErr w:type="spellEnd"/>
      <w:r>
        <w:rPr>
          <w:rStyle w:val="Fett"/>
        </w:rPr>
        <w:t xml:space="preserve"> behagende, </w:t>
      </w:r>
      <w:proofErr w:type="spellStart"/>
      <w:r>
        <w:rPr>
          <w:rStyle w:val="Fett"/>
        </w:rPr>
        <w:t>unde</w:t>
      </w:r>
      <w:proofErr w:type="spellEnd"/>
      <w:r>
        <w:rPr>
          <w:rStyle w:val="Fett"/>
        </w:rPr>
        <w:t xml:space="preserve"> </w:t>
      </w:r>
      <w:proofErr w:type="spellStart"/>
      <w:r>
        <w:rPr>
          <w:rStyle w:val="Fett"/>
        </w:rPr>
        <w:t>darher</w:t>
      </w:r>
      <w:proofErr w:type="spellEnd"/>
      <w:r>
        <w:rPr>
          <w:rStyle w:val="Fett"/>
        </w:rPr>
        <w:t xml:space="preserve"> </w:t>
      </w:r>
      <w:proofErr w:type="spellStart"/>
      <w:r>
        <w:rPr>
          <w:rStyle w:val="Fett"/>
        </w:rPr>
        <w:t>kumpt</w:t>
      </w:r>
      <w:proofErr w:type="spellEnd"/>
      <w:r>
        <w:rPr>
          <w:rStyle w:val="Fett"/>
        </w:rPr>
        <w:t xml:space="preserve"> </w:t>
      </w:r>
      <w:proofErr w:type="spellStart"/>
      <w:r>
        <w:rPr>
          <w:rStyle w:val="Fett"/>
        </w:rPr>
        <w:t>twar</w:t>
      </w:r>
      <w:proofErr w:type="spellEnd"/>
      <w:r>
        <w:rPr>
          <w:rStyle w:val="Fett"/>
        </w:rPr>
        <w:t xml:space="preserve"> de </w:t>
      </w:r>
      <w:proofErr w:type="spellStart"/>
      <w:r>
        <w:rPr>
          <w:rStyle w:val="Fett"/>
        </w:rPr>
        <w:t>nye</w:t>
      </w:r>
      <w:proofErr w:type="spellEnd"/>
      <w:r>
        <w:rPr>
          <w:rStyle w:val="Fett"/>
        </w:rPr>
        <w:t xml:space="preserve"> Gehorsam der </w:t>
      </w:r>
      <w:proofErr w:type="spellStart"/>
      <w:r>
        <w:rPr>
          <w:rStyle w:val="Fett"/>
        </w:rPr>
        <w:t>guden</w:t>
      </w:r>
      <w:proofErr w:type="spellEnd"/>
      <w:r>
        <w:rPr>
          <w:rStyle w:val="Fett"/>
        </w:rPr>
        <w:t xml:space="preserve"> </w:t>
      </w:r>
      <w:proofErr w:type="spellStart"/>
      <w:r>
        <w:rPr>
          <w:rStyle w:val="Fett"/>
        </w:rPr>
        <w:t>Werkken</w:t>
      </w:r>
      <w:proofErr w:type="spellEnd"/>
      <w:r>
        <w:rPr>
          <w:rStyle w:val="Fett"/>
        </w:rPr>
        <w:t xml:space="preserve">, in den Kindern Gades, dem se </w:t>
      </w:r>
      <w:proofErr w:type="spellStart"/>
      <w:r>
        <w:rPr>
          <w:rStyle w:val="Fett"/>
        </w:rPr>
        <w:t>thor</w:t>
      </w:r>
      <w:proofErr w:type="spellEnd"/>
      <w:r>
        <w:rPr>
          <w:rStyle w:val="Fett"/>
        </w:rPr>
        <w:t xml:space="preserve"> Ehren Gades, </w:t>
      </w:r>
      <w:proofErr w:type="spellStart"/>
      <w:r>
        <w:rPr>
          <w:rStyle w:val="Fett"/>
        </w:rPr>
        <w:t>unde</w:t>
      </w:r>
      <w:proofErr w:type="spellEnd"/>
      <w:r>
        <w:rPr>
          <w:rStyle w:val="Fett"/>
        </w:rPr>
        <w:t xml:space="preserve"> </w:t>
      </w:r>
      <w:proofErr w:type="spellStart"/>
      <w:r>
        <w:rPr>
          <w:rStyle w:val="Fett"/>
        </w:rPr>
        <w:t>nütte</w:t>
      </w:r>
      <w:proofErr w:type="spellEnd"/>
      <w:r>
        <w:rPr>
          <w:rStyle w:val="Fett"/>
        </w:rPr>
        <w:t xml:space="preserve"> des </w:t>
      </w:r>
      <w:proofErr w:type="spellStart"/>
      <w:r>
        <w:rPr>
          <w:rStyle w:val="Fett"/>
        </w:rPr>
        <w:t>Negesten</w:t>
      </w:r>
      <w:proofErr w:type="spellEnd"/>
      <w:r>
        <w:rPr>
          <w:rStyle w:val="Fett"/>
        </w:rPr>
        <w:t xml:space="preserve">, mit </w:t>
      </w:r>
      <w:proofErr w:type="spellStart"/>
      <w:r>
        <w:rPr>
          <w:rStyle w:val="Fett"/>
        </w:rPr>
        <w:t>flyte</w:t>
      </w:r>
      <w:proofErr w:type="spellEnd"/>
      <w:r>
        <w:rPr>
          <w:rStyle w:val="Fett"/>
        </w:rPr>
        <w:t xml:space="preserve"> </w:t>
      </w:r>
      <w:proofErr w:type="spellStart"/>
      <w:r>
        <w:rPr>
          <w:rStyle w:val="Fett"/>
        </w:rPr>
        <w:t>stedes</w:t>
      </w:r>
      <w:proofErr w:type="spellEnd"/>
      <w:r>
        <w:rPr>
          <w:rStyle w:val="Fett"/>
        </w:rPr>
        <w:t xml:space="preserve"> </w:t>
      </w:r>
      <w:proofErr w:type="spellStart"/>
      <w:r>
        <w:rPr>
          <w:rStyle w:val="Fett"/>
        </w:rPr>
        <w:t>nhatrachten</w:t>
      </w:r>
      <w:proofErr w:type="spellEnd"/>
      <w:r>
        <w:rPr>
          <w:rStyle w:val="Fett"/>
        </w:rPr>
        <w:t>.</w:t>
      </w:r>
      <w:r>
        <w:t xml:space="preserve"> </w:t>
      </w:r>
    </w:p>
    <w:p w14:paraId="0C49D68D" w14:textId="77777777" w:rsidR="001F22E0" w:rsidRDefault="001F22E0" w:rsidP="001F22E0">
      <w:pPr>
        <w:pStyle w:val="StandardWeb"/>
      </w:pPr>
      <w:r>
        <w:t xml:space="preserve">27. Wat </w:t>
      </w:r>
      <w:proofErr w:type="spellStart"/>
      <w:r>
        <w:t>is</w:t>
      </w:r>
      <w:proofErr w:type="spellEnd"/>
      <w:r>
        <w:t xml:space="preserve"> de Ware </w:t>
      </w:r>
      <w:proofErr w:type="spellStart"/>
      <w:r>
        <w:t>Gelove</w:t>
      </w:r>
      <w:proofErr w:type="spellEnd"/>
      <w:r>
        <w:t>?</w:t>
      </w:r>
      <w:r>
        <w:br/>
      </w:r>
      <w:proofErr w:type="spellStart"/>
      <w:r>
        <w:rPr>
          <w:rStyle w:val="Fett"/>
        </w:rPr>
        <w:t>EIn</w:t>
      </w:r>
      <w:proofErr w:type="spellEnd"/>
      <w:r>
        <w:rPr>
          <w:rStyle w:val="Fett"/>
        </w:rPr>
        <w:t xml:space="preserve"> gewisse </w:t>
      </w:r>
      <w:proofErr w:type="spellStart"/>
      <w:r>
        <w:rPr>
          <w:rStyle w:val="Fett"/>
        </w:rPr>
        <w:t>Thoversicht</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Vertruwen</w:t>
      </w:r>
      <w:proofErr w:type="spellEnd"/>
      <w:r>
        <w:rPr>
          <w:rStyle w:val="Fett"/>
        </w:rPr>
        <w:t xml:space="preserve">, </w:t>
      </w:r>
      <w:proofErr w:type="spellStart"/>
      <w:r>
        <w:rPr>
          <w:rStyle w:val="Fett"/>
        </w:rPr>
        <w:t>uth</w:t>
      </w:r>
      <w:proofErr w:type="spellEnd"/>
      <w:r>
        <w:rPr>
          <w:rStyle w:val="Fett"/>
        </w:rPr>
        <w:t xml:space="preserve"> Gades </w:t>
      </w:r>
      <w:proofErr w:type="spellStart"/>
      <w:r>
        <w:rPr>
          <w:rStyle w:val="Fett"/>
        </w:rPr>
        <w:t>Wordt</w:t>
      </w:r>
      <w:proofErr w:type="spellEnd"/>
      <w:r>
        <w:rPr>
          <w:rStyle w:val="Fett"/>
        </w:rPr>
        <w:t xml:space="preserve">, </w:t>
      </w:r>
      <w:proofErr w:type="spellStart"/>
      <w:r>
        <w:rPr>
          <w:rStyle w:val="Fett"/>
        </w:rPr>
        <w:t>dorch</w:t>
      </w:r>
      <w:proofErr w:type="spellEnd"/>
      <w:r>
        <w:rPr>
          <w:rStyle w:val="Fett"/>
        </w:rPr>
        <w:t xml:space="preserve">, den </w:t>
      </w:r>
      <w:proofErr w:type="spellStart"/>
      <w:r>
        <w:rPr>
          <w:rStyle w:val="Fett"/>
        </w:rPr>
        <w:t>Hilligen</w:t>
      </w:r>
      <w:proofErr w:type="spellEnd"/>
      <w:r>
        <w:rPr>
          <w:rStyle w:val="Fett"/>
        </w:rPr>
        <w:t xml:space="preserve"> Geist in </w:t>
      </w:r>
      <w:proofErr w:type="spellStart"/>
      <w:r>
        <w:rPr>
          <w:rStyle w:val="Fett"/>
        </w:rPr>
        <w:t>unsen</w:t>
      </w:r>
      <w:proofErr w:type="spellEnd"/>
      <w:r>
        <w:rPr>
          <w:rStyle w:val="Fett"/>
        </w:rPr>
        <w:t xml:space="preserve"> Herten erwecket, van der </w:t>
      </w:r>
      <w:proofErr w:type="spellStart"/>
      <w:r>
        <w:rPr>
          <w:rStyle w:val="Fett"/>
        </w:rPr>
        <w:t>guden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Salichmakenden</w:t>
      </w:r>
      <w:proofErr w:type="spellEnd"/>
      <w:r>
        <w:rPr>
          <w:rStyle w:val="Fett"/>
        </w:rPr>
        <w:t xml:space="preserve"> Gunst des </w:t>
      </w:r>
      <w:proofErr w:type="spellStart"/>
      <w:r>
        <w:rPr>
          <w:rStyle w:val="Fett"/>
        </w:rPr>
        <w:t>Hemlischen</w:t>
      </w:r>
      <w:proofErr w:type="spellEnd"/>
      <w:r>
        <w:rPr>
          <w:rStyle w:val="Fett"/>
        </w:rPr>
        <w:t xml:space="preserve"> Vaders </w:t>
      </w:r>
      <w:proofErr w:type="spellStart"/>
      <w:r>
        <w:rPr>
          <w:rStyle w:val="Fett"/>
        </w:rPr>
        <w:t>jegen</w:t>
      </w:r>
      <w:proofErr w:type="spellEnd"/>
      <w:r>
        <w:rPr>
          <w:rStyle w:val="Fett"/>
        </w:rPr>
        <w:t xml:space="preserve"> uns, </w:t>
      </w:r>
      <w:proofErr w:type="spellStart"/>
      <w:r>
        <w:rPr>
          <w:rStyle w:val="Fett"/>
        </w:rPr>
        <w:t>dorch</w:t>
      </w:r>
      <w:proofErr w:type="spellEnd"/>
      <w:r>
        <w:rPr>
          <w:rStyle w:val="Fett"/>
        </w:rPr>
        <w:t xml:space="preserve"> de </w:t>
      </w:r>
      <w:proofErr w:type="spellStart"/>
      <w:r>
        <w:rPr>
          <w:rStyle w:val="Fett"/>
        </w:rPr>
        <w:t>Verdensten</w:t>
      </w:r>
      <w:proofErr w:type="spellEnd"/>
      <w:r>
        <w:rPr>
          <w:rStyle w:val="Fett"/>
        </w:rPr>
        <w:t xml:space="preserve"> </w:t>
      </w:r>
      <w:proofErr w:type="spellStart"/>
      <w:r>
        <w:rPr>
          <w:rStyle w:val="Fett"/>
        </w:rPr>
        <w:t>unses</w:t>
      </w:r>
      <w:proofErr w:type="spellEnd"/>
      <w:r>
        <w:rPr>
          <w:rStyle w:val="Fett"/>
        </w:rPr>
        <w:t xml:space="preserve"> </w:t>
      </w:r>
      <w:proofErr w:type="spellStart"/>
      <w:r>
        <w:rPr>
          <w:rStyle w:val="Fett"/>
        </w:rPr>
        <w:t>enigen</w:t>
      </w:r>
      <w:proofErr w:type="spellEnd"/>
      <w:r>
        <w:rPr>
          <w:rStyle w:val="Fett"/>
        </w:rPr>
        <w:t xml:space="preserve"> Midlers JEsu </w:t>
      </w:r>
      <w:proofErr w:type="spellStart"/>
      <w:r>
        <w:rPr>
          <w:rStyle w:val="Fett"/>
        </w:rPr>
        <w:t>CHristi</w:t>
      </w:r>
      <w:proofErr w:type="spellEnd"/>
      <w:r>
        <w:rPr>
          <w:rStyle w:val="Fett"/>
        </w:rPr>
        <w:t xml:space="preserve"> </w:t>
      </w:r>
      <w:proofErr w:type="spellStart"/>
      <w:r>
        <w:rPr>
          <w:rStyle w:val="Fett"/>
        </w:rPr>
        <w:t>erworven</w:t>
      </w:r>
      <w:proofErr w:type="spellEnd"/>
      <w:r>
        <w:rPr>
          <w:rStyle w:val="Fett"/>
        </w:rPr>
        <w:t>.</w:t>
      </w:r>
      <w:r>
        <w:t xml:space="preserve"> </w:t>
      </w:r>
    </w:p>
    <w:p w14:paraId="07B88C68" w14:textId="77777777" w:rsidR="001F22E0" w:rsidRDefault="001F22E0" w:rsidP="001F22E0">
      <w:pPr>
        <w:pStyle w:val="StandardWeb"/>
      </w:pPr>
      <w:r>
        <w:t xml:space="preserve">28. Wat </w:t>
      </w:r>
      <w:proofErr w:type="spellStart"/>
      <w:r>
        <w:t>schöen</w:t>
      </w:r>
      <w:proofErr w:type="spellEnd"/>
      <w:r>
        <w:t xml:space="preserve"> </w:t>
      </w:r>
      <w:proofErr w:type="spellStart"/>
      <w:r>
        <w:t>wy</w:t>
      </w:r>
      <w:proofErr w:type="spellEnd"/>
      <w:r>
        <w:t xml:space="preserve"> </w:t>
      </w:r>
      <w:proofErr w:type="spellStart"/>
      <w:r>
        <w:t>gelöven</w:t>
      </w:r>
      <w:proofErr w:type="spellEnd"/>
      <w:r>
        <w:t>?</w:t>
      </w:r>
      <w:r>
        <w:br/>
      </w:r>
      <w:r>
        <w:rPr>
          <w:rStyle w:val="Fett"/>
        </w:rPr>
        <w:t xml:space="preserve">Eben dat </w:t>
      </w:r>
      <w:proofErr w:type="spellStart"/>
      <w:r>
        <w:rPr>
          <w:rStyle w:val="Fett"/>
        </w:rPr>
        <w:t>jenne</w:t>
      </w:r>
      <w:proofErr w:type="spellEnd"/>
      <w:r>
        <w:rPr>
          <w:rStyle w:val="Fett"/>
        </w:rPr>
        <w:t xml:space="preserve">, dat in einer </w:t>
      </w:r>
      <w:proofErr w:type="spellStart"/>
      <w:r>
        <w:rPr>
          <w:rStyle w:val="Fett"/>
        </w:rPr>
        <w:t>korten</w:t>
      </w:r>
      <w:proofErr w:type="spellEnd"/>
      <w:r>
        <w:rPr>
          <w:rStyle w:val="Fett"/>
        </w:rPr>
        <w:t xml:space="preserve"> Summa, </w:t>
      </w:r>
      <w:proofErr w:type="spellStart"/>
      <w:r>
        <w:rPr>
          <w:rStyle w:val="Fett"/>
        </w:rPr>
        <w:t>uth</w:t>
      </w:r>
      <w:proofErr w:type="spellEnd"/>
      <w:r>
        <w:rPr>
          <w:rStyle w:val="Fett"/>
        </w:rPr>
        <w:t xml:space="preserve"> der </w:t>
      </w:r>
      <w:proofErr w:type="spellStart"/>
      <w:r>
        <w:rPr>
          <w:rStyle w:val="Fett"/>
        </w:rPr>
        <w:t>Hilligen</w:t>
      </w:r>
      <w:proofErr w:type="spellEnd"/>
      <w:r>
        <w:rPr>
          <w:rStyle w:val="Fett"/>
        </w:rPr>
        <w:t xml:space="preserve"> </w:t>
      </w:r>
      <w:proofErr w:type="spellStart"/>
      <w:r>
        <w:rPr>
          <w:rStyle w:val="Fett"/>
        </w:rPr>
        <w:t>Schrifft</w:t>
      </w:r>
      <w:proofErr w:type="spellEnd"/>
      <w:r>
        <w:rPr>
          <w:rStyle w:val="Fett"/>
        </w:rPr>
        <w:t xml:space="preserve">, </w:t>
      </w:r>
      <w:proofErr w:type="spellStart"/>
      <w:r>
        <w:rPr>
          <w:rStyle w:val="Fett"/>
        </w:rPr>
        <w:t>uppet</w:t>
      </w:r>
      <w:proofErr w:type="spellEnd"/>
      <w:r>
        <w:rPr>
          <w:rStyle w:val="Fett"/>
        </w:rPr>
        <w:t xml:space="preserve"> aller </w:t>
      </w:r>
      <w:proofErr w:type="spellStart"/>
      <w:r>
        <w:rPr>
          <w:rStyle w:val="Fett"/>
        </w:rPr>
        <w:t>dütlichste</w:t>
      </w:r>
      <w:proofErr w:type="spellEnd"/>
      <w:r>
        <w:rPr>
          <w:rStyle w:val="Fett"/>
        </w:rPr>
        <w:t xml:space="preserve">, in den </w:t>
      </w:r>
      <w:proofErr w:type="spellStart"/>
      <w:r>
        <w:rPr>
          <w:rStyle w:val="Fett"/>
        </w:rPr>
        <w:t>twölff</w:t>
      </w:r>
      <w:proofErr w:type="spellEnd"/>
      <w:r>
        <w:rPr>
          <w:rStyle w:val="Fett"/>
        </w:rPr>
        <w:t xml:space="preserve"> </w:t>
      </w:r>
      <w:proofErr w:type="spellStart"/>
      <w:r>
        <w:rPr>
          <w:rStyle w:val="Fett"/>
        </w:rPr>
        <w:t>Articulen</w:t>
      </w:r>
      <w:proofErr w:type="spellEnd"/>
      <w:r>
        <w:rPr>
          <w:rStyle w:val="Fett"/>
        </w:rPr>
        <w:t xml:space="preserve"> </w:t>
      </w:r>
      <w:proofErr w:type="spellStart"/>
      <w:r>
        <w:rPr>
          <w:rStyle w:val="Fett"/>
        </w:rPr>
        <w:t>unses</w:t>
      </w:r>
      <w:proofErr w:type="spellEnd"/>
      <w:r>
        <w:rPr>
          <w:rStyle w:val="Fett"/>
        </w:rPr>
        <w:t xml:space="preserve"> </w:t>
      </w:r>
      <w:proofErr w:type="spellStart"/>
      <w:r>
        <w:rPr>
          <w:rStyle w:val="Fett"/>
        </w:rPr>
        <w:t>Christlicken</w:t>
      </w:r>
      <w:proofErr w:type="spellEnd"/>
      <w:r>
        <w:rPr>
          <w:rStyle w:val="Fett"/>
        </w:rPr>
        <w:t xml:space="preserve">, </w:t>
      </w:r>
      <w:proofErr w:type="spellStart"/>
      <w:r>
        <w:rPr>
          <w:rStyle w:val="Fett"/>
        </w:rPr>
        <w:t>Gelovens</w:t>
      </w:r>
      <w:proofErr w:type="spellEnd"/>
      <w:r>
        <w:rPr>
          <w:rStyle w:val="Fett"/>
        </w:rPr>
        <w:t xml:space="preserve">, </w:t>
      </w:r>
      <w:proofErr w:type="spellStart"/>
      <w:r>
        <w:rPr>
          <w:rStyle w:val="Fett"/>
        </w:rPr>
        <w:t>vervatet</w:t>
      </w:r>
      <w:proofErr w:type="spellEnd"/>
      <w:r>
        <w:rPr>
          <w:rStyle w:val="Fett"/>
        </w:rPr>
        <w:t xml:space="preserve"> </w:t>
      </w:r>
      <w:proofErr w:type="spellStart"/>
      <w:r>
        <w:rPr>
          <w:rStyle w:val="Fett"/>
        </w:rPr>
        <w:t>is</w:t>
      </w:r>
      <w:proofErr w:type="spellEnd"/>
      <w:r>
        <w:rPr>
          <w:rStyle w:val="Fett"/>
        </w:rPr>
        <w:t>.</w:t>
      </w:r>
      <w:r>
        <w:t xml:space="preserve"> </w:t>
      </w:r>
    </w:p>
    <w:p w14:paraId="4DEF3990" w14:textId="77777777" w:rsidR="001F22E0" w:rsidRDefault="001F22E0" w:rsidP="001F22E0">
      <w:pPr>
        <w:pStyle w:val="StandardWeb"/>
      </w:pPr>
      <w:r>
        <w:t xml:space="preserve">29. Wo luden de </w:t>
      </w:r>
      <w:proofErr w:type="spellStart"/>
      <w:r>
        <w:t>Articulen</w:t>
      </w:r>
      <w:proofErr w:type="spellEnd"/>
      <w:r>
        <w:t>?</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an </w:t>
      </w:r>
      <w:proofErr w:type="spellStart"/>
      <w:r>
        <w:rPr>
          <w:rStyle w:val="Fett"/>
        </w:rPr>
        <w:t>GOdt</w:t>
      </w:r>
      <w:proofErr w:type="spellEnd"/>
      <w:r>
        <w:rPr>
          <w:rStyle w:val="Fett"/>
        </w:rPr>
        <w:t xml:space="preserve"> den Vader </w:t>
      </w:r>
      <w:proofErr w:type="spellStart"/>
      <w:r>
        <w:rPr>
          <w:rStyle w:val="Fett"/>
        </w:rPr>
        <w:t>Allmechtich</w:t>
      </w:r>
      <w:proofErr w:type="spellEnd"/>
      <w:r>
        <w:rPr>
          <w:rStyle w:val="Fett"/>
        </w:rPr>
        <w:t xml:space="preserve">, Schepper </w:t>
      </w:r>
      <w:proofErr w:type="spellStart"/>
      <w:r>
        <w:rPr>
          <w:rStyle w:val="Fett"/>
        </w:rPr>
        <w:t>Hemmels</w:t>
      </w:r>
      <w:proofErr w:type="spellEnd"/>
      <w:r>
        <w:rPr>
          <w:rStyle w:val="Fett"/>
        </w:rPr>
        <w:t xml:space="preserve"> </w:t>
      </w:r>
      <w:proofErr w:type="spellStart"/>
      <w:r>
        <w:rPr>
          <w:rStyle w:val="Fett"/>
        </w:rPr>
        <w:t>unde</w:t>
      </w:r>
      <w:proofErr w:type="spellEnd"/>
      <w:r>
        <w:rPr>
          <w:rStyle w:val="Fett"/>
        </w:rPr>
        <w:t xml:space="preserve"> der Erden.</w:t>
      </w:r>
      <w:r>
        <w:t xml:space="preserve"> </w:t>
      </w:r>
    </w:p>
    <w:p w14:paraId="6D802399" w14:textId="77777777" w:rsidR="001F22E0" w:rsidRDefault="001F22E0" w:rsidP="001F22E0">
      <w:pPr>
        <w:pStyle w:val="StandardWeb"/>
      </w:pPr>
      <w:r>
        <w:rPr>
          <w:rStyle w:val="Fett"/>
        </w:rPr>
        <w:t xml:space="preserve">De ander </w:t>
      </w:r>
      <w:proofErr w:type="spellStart"/>
      <w:r>
        <w:rPr>
          <w:rStyle w:val="Fett"/>
        </w:rPr>
        <w:t>Artickel</w:t>
      </w:r>
      <w:proofErr w:type="spellEnd"/>
      <w:r>
        <w:rPr>
          <w:rStyle w:val="Fett"/>
        </w:rPr>
        <w:t>.</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an JEsum CHristum, </w:t>
      </w:r>
      <w:proofErr w:type="spellStart"/>
      <w:r>
        <w:rPr>
          <w:rStyle w:val="Fett"/>
        </w:rPr>
        <w:t>synen</w:t>
      </w:r>
      <w:proofErr w:type="spellEnd"/>
      <w:r>
        <w:rPr>
          <w:rStyle w:val="Fett"/>
        </w:rPr>
        <w:t xml:space="preserve"> </w:t>
      </w:r>
      <w:proofErr w:type="spellStart"/>
      <w:r>
        <w:rPr>
          <w:rStyle w:val="Fett"/>
        </w:rPr>
        <w:t>enigen</w:t>
      </w:r>
      <w:proofErr w:type="spellEnd"/>
      <w:r>
        <w:rPr>
          <w:rStyle w:val="Fett"/>
        </w:rPr>
        <w:t xml:space="preserve"> </w:t>
      </w:r>
      <w:proofErr w:type="spellStart"/>
      <w:r>
        <w:rPr>
          <w:rStyle w:val="Fett"/>
        </w:rPr>
        <w:t>SÖn</w:t>
      </w:r>
      <w:proofErr w:type="spellEnd"/>
      <w:r>
        <w:rPr>
          <w:rStyle w:val="Fett"/>
        </w:rPr>
        <w:t xml:space="preserve"> </w:t>
      </w:r>
      <w:proofErr w:type="spellStart"/>
      <w:r>
        <w:rPr>
          <w:rStyle w:val="Fett"/>
        </w:rPr>
        <w:t>unsen</w:t>
      </w:r>
      <w:proofErr w:type="spellEnd"/>
      <w:r>
        <w:rPr>
          <w:rStyle w:val="Fett"/>
        </w:rPr>
        <w:t xml:space="preserve"> </w:t>
      </w:r>
      <w:proofErr w:type="spellStart"/>
      <w:r>
        <w:rPr>
          <w:rStyle w:val="Fett"/>
        </w:rPr>
        <w:t>HEren</w:t>
      </w:r>
      <w:proofErr w:type="spellEnd"/>
      <w:r>
        <w:rPr>
          <w:rStyle w:val="Fett"/>
        </w:rPr>
        <w:t>.</w:t>
      </w:r>
      <w:r>
        <w:t xml:space="preserve"> </w:t>
      </w:r>
    </w:p>
    <w:p w14:paraId="67E2A010" w14:textId="77777777" w:rsidR="001F22E0" w:rsidRDefault="001F22E0" w:rsidP="001F22E0">
      <w:pPr>
        <w:pStyle w:val="StandardWeb"/>
      </w:pPr>
      <w:r>
        <w:rPr>
          <w:rStyle w:val="Fett"/>
        </w:rPr>
        <w:t xml:space="preserve">De </w:t>
      </w:r>
      <w:proofErr w:type="spellStart"/>
      <w:r>
        <w:rPr>
          <w:rStyle w:val="Fett"/>
        </w:rPr>
        <w:t>drüdde</w:t>
      </w:r>
      <w:proofErr w:type="spellEnd"/>
      <w:r>
        <w:rPr>
          <w:rStyle w:val="Fett"/>
        </w:rPr>
        <w:t>.</w:t>
      </w:r>
      <w:r>
        <w:br/>
      </w:r>
      <w:r>
        <w:rPr>
          <w:rStyle w:val="Fett"/>
        </w:rPr>
        <w:t xml:space="preserve">De </w:t>
      </w:r>
      <w:proofErr w:type="spellStart"/>
      <w:r>
        <w:rPr>
          <w:rStyle w:val="Fett"/>
        </w:rPr>
        <w:t>entfangen</w:t>
      </w:r>
      <w:proofErr w:type="spellEnd"/>
      <w:r>
        <w:rPr>
          <w:rStyle w:val="Fett"/>
        </w:rPr>
        <w:t xml:space="preserve"> </w:t>
      </w:r>
      <w:proofErr w:type="spellStart"/>
      <w:r>
        <w:rPr>
          <w:rStyle w:val="Fett"/>
        </w:rPr>
        <w:t>is</w:t>
      </w:r>
      <w:proofErr w:type="spellEnd"/>
      <w:r>
        <w:rPr>
          <w:rStyle w:val="Fett"/>
        </w:rPr>
        <w:t xml:space="preserve"> van dem </w:t>
      </w:r>
      <w:proofErr w:type="spellStart"/>
      <w:r>
        <w:rPr>
          <w:rStyle w:val="Fett"/>
        </w:rPr>
        <w:t>Hilligen</w:t>
      </w:r>
      <w:proofErr w:type="spellEnd"/>
      <w:r>
        <w:rPr>
          <w:rStyle w:val="Fett"/>
        </w:rPr>
        <w:t xml:space="preserve"> Geiste, gebaren van der </w:t>
      </w:r>
      <w:proofErr w:type="spellStart"/>
      <w:r>
        <w:rPr>
          <w:rStyle w:val="Fett"/>
        </w:rPr>
        <w:t>Junckfrow</w:t>
      </w:r>
      <w:proofErr w:type="spellEnd"/>
      <w:r>
        <w:rPr>
          <w:rStyle w:val="Fett"/>
        </w:rPr>
        <w:t xml:space="preserve"> Maria.</w:t>
      </w:r>
      <w:r>
        <w:t xml:space="preserve"> </w:t>
      </w:r>
    </w:p>
    <w:p w14:paraId="7C236CD6" w14:textId="77777777" w:rsidR="001F22E0" w:rsidRDefault="001F22E0" w:rsidP="001F22E0">
      <w:pPr>
        <w:pStyle w:val="StandardWeb"/>
      </w:pPr>
      <w:r>
        <w:rPr>
          <w:rStyle w:val="Fett"/>
        </w:rPr>
        <w:t xml:space="preserve">De </w:t>
      </w:r>
      <w:proofErr w:type="spellStart"/>
      <w:r>
        <w:rPr>
          <w:rStyle w:val="Fett"/>
        </w:rPr>
        <w:t>veerde</w:t>
      </w:r>
      <w:proofErr w:type="spellEnd"/>
      <w:r>
        <w:rPr>
          <w:rStyle w:val="Fett"/>
        </w:rPr>
        <w:t>.</w:t>
      </w:r>
      <w:r>
        <w:br/>
      </w:r>
      <w:r>
        <w:rPr>
          <w:rStyle w:val="Fett"/>
        </w:rPr>
        <w:t xml:space="preserve">De </w:t>
      </w:r>
      <w:proofErr w:type="spellStart"/>
      <w:r>
        <w:rPr>
          <w:rStyle w:val="Fett"/>
        </w:rPr>
        <w:t>geleden</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under</w:t>
      </w:r>
      <w:proofErr w:type="spellEnd"/>
      <w:r>
        <w:rPr>
          <w:rStyle w:val="Fett"/>
        </w:rPr>
        <w:t xml:space="preserve"> Pontio </w:t>
      </w:r>
      <w:proofErr w:type="spellStart"/>
      <w:r>
        <w:rPr>
          <w:rStyle w:val="Fett"/>
        </w:rPr>
        <w:t>Polato</w:t>
      </w:r>
      <w:proofErr w:type="spellEnd"/>
      <w:r>
        <w:rPr>
          <w:rStyle w:val="Fett"/>
        </w:rPr>
        <w:t xml:space="preserve">, </w:t>
      </w:r>
      <w:proofErr w:type="spellStart"/>
      <w:r>
        <w:rPr>
          <w:rStyle w:val="Fett"/>
        </w:rPr>
        <w:t>gecrütziget</w:t>
      </w:r>
      <w:proofErr w:type="spellEnd"/>
      <w:r>
        <w:rPr>
          <w:rStyle w:val="Fett"/>
        </w:rPr>
        <w:t xml:space="preserve">, </w:t>
      </w:r>
      <w:proofErr w:type="spellStart"/>
      <w:r>
        <w:rPr>
          <w:rStyle w:val="Fett"/>
        </w:rPr>
        <w:t>gestorven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begraven</w:t>
      </w:r>
      <w:proofErr w:type="spellEnd"/>
      <w:r>
        <w:rPr>
          <w:rStyle w:val="Fett"/>
        </w:rPr>
        <w:t xml:space="preserve">, </w:t>
      </w:r>
      <w:proofErr w:type="spellStart"/>
      <w:r>
        <w:rPr>
          <w:rStyle w:val="Fett"/>
        </w:rPr>
        <w:t>neddergevaren</w:t>
      </w:r>
      <w:proofErr w:type="spellEnd"/>
      <w:r>
        <w:rPr>
          <w:rStyle w:val="Fett"/>
        </w:rPr>
        <w:t xml:space="preserve"> </w:t>
      </w:r>
      <w:proofErr w:type="spellStart"/>
      <w:r>
        <w:rPr>
          <w:rStyle w:val="Fett"/>
        </w:rPr>
        <w:t>tho</w:t>
      </w:r>
      <w:proofErr w:type="spellEnd"/>
      <w:r>
        <w:rPr>
          <w:rStyle w:val="Fett"/>
        </w:rPr>
        <w:t xml:space="preserve"> der Hellen.</w:t>
      </w:r>
      <w:r>
        <w:t xml:space="preserve"> </w:t>
      </w:r>
    </w:p>
    <w:p w14:paraId="76134493" w14:textId="77777777" w:rsidR="001F22E0" w:rsidRDefault="001F22E0" w:rsidP="001F22E0">
      <w:pPr>
        <w:pStyle w:val="StandardWeb"/>
      </w:pPr>
      <w:r>
        <w:rPr>
          <w:rStyle w:val="Fett"/>
        </w:rPr>
        <w:t xml:space="preserve">De </w:t>
      </w:r>
      <w:proofErr w:type="spellStart"/>
      <w:r>
        <w:rPr>
          <w:rStyle w:val="Fett"/>
        </w:rPr>
        <w:t>vöffte</w:t>
      </w:r>
      <w:proofErr w:type="spellEnd"/>
      <w:r>
        <w:rPr>
          <w:rStyle w:val="Fett"/>
        </w:rPr>
        <w:t>.</w:t>
      </w:r>
      <w:r>
        <w:br/>
      </w:r>
      <w:r>
        <w:rPr>
          <w:rStyle w:val="Fett"/>
        </w:rPr>
        <w:t xml:space="preserve">De am </w:t>
      </w:r>
      <w:proofErr w:type="spellStart"/>
      <w:r>
        <w:rPr>
          <w:rStyle w:val="Fett"/>
        </w:rPr>
        <w:t>drüdden</w:t>
      </w:r>
      <w:proofErr w:type="spellEnd"/>
      <w:r>
        <w:rPr>
          <w:rStyle w:val="Fett"/>
        </w:rPr>
        <w:t xml:space="preserve"> </w:t>
      </w:r>
      <w:proofErr w:type="spellStart"/>
      <w:r>
        <w:rPr>
          <w:rStyle w:val="Fett"/>
        </w:rPr>
        <w:t>dage</w:t>
      </w:r>
      <w:proofErr w:type="spellEnd"/>
      <w:r>
        <w:rPr>
          <w:rStyle w:val="Fett"/>
        </w:rPr>
        <w:t xml:space="preserve"> </w:t>
      </w:r>
      <w:proofErr w:type="spellStart"/>
      <w:r>
        <w:rPr>
          <w:rStyle w:val="Fett"/>
        </w:rPr>
        <w:t>wedder</w:t>
      </w:r>
      <w:proofErr w:type="spellEnd"/>
      <w:r>
        <w:rPr>
          <w:rStyle w:val="Fett"/>
        </w:rPr>
        <w:t xml:space="preserve"> </w:t>
      </w:r>
      <w:proofErr w:type="spellStart"/>
      <w:r>
        <w:rPr>
          <w:rStyle w:val="Fett"/>
        </w:rPr>
        <w:t>upgestan</w:t>
      </w:r>
      <w:proofErr w:type="spellEnd"/>
      <w:r>
        <w:rPr>
          <w:rStyle w:val="Fett"/>
        </w:rPr>
        <w:t xml:space="preserve"> </w:t>
      </w:r>
      <w:proofErr w:type="spellStart"/>
      <w:r>
        <w:rPr>
          <w:rStyle w:val="Fett"/>
        </w:rPr>
        <w:t>is</w:t>
      </w:r>
      <w:proofErr w:type="spellEnd"/>
      <w:r>
        <w:rPr>
          <w:rStyle w:val="Fett"/>
        </w:rPr>
        <w:t xml:space="preserve"> van den </w:t>
      </w:r>
      <w:proofErr w:type="spellStart"/>
      <w:r>
        <w:rPr>
          <w:rStyle w:val="Fett"/>
        </w:rPr>
        <w:t>Doden</w:t>
      </w:r>
      <w:proofErr w:type="spellEnd"/>
      <w:r>
        <w:rPr>
          <w:rStyle w:val="Fett"/>
        </w:rPr>
        <w:t>.</w:t>
      </w:r>
      <w:r>
        <w:t xml:space="preserve"> </w:t>
      </w:r>
    </w:p>
    <w:p w14:paraId="5C3ABEE6" w14:textId="77777777" w:rsidR="001F22E0" w:rsidRDefault="001F22E0" w:rsidP="001F22E0">
      <w:pPr>
        <w:pStyle w:val="StandardWeb"/>
      </w:pPr>
      <w:r>
        <w:rPr>
          <w:rStyle w:val="Fett"/>
        </w:rPr>
        <w:t xml:space="preserve">De </w:t>
      </w:r>
      <w:proofErr w:type="spellStart"/>
      <w:r>
        <w:rPr>
          <w:rStyle w:val="Fett"/>
        </w:rPr>
        <w:t>söste</w:t>
      </w:r>
      <w:proofErr w:type="spellEnd"/>
      <w:r>
        <w:rPr>
          <w:rStyle w:val="Fett"/>
        </w:rPr>
        <w:t>.</w:t>
      </w:r>
      <w:r>
        <w:br/>
      </w:r>
      <w:proofErr w:type="spellStart"/>
      <w:r>
        <w:rPr>
          <w:rStyle w:val="Fett"/>
        </w:rPr>
        <w:t>Upgevaren</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Hemmel</w:t>
      </w:r>
      <w:proofErr w:type="spellEnd"/>
      <w:r>
        <w:rPr>
          <w:rStyle w:val="Fett"/>
        </w:rPr>
        <w:t xml:space="preserve">, </w:t>
      </w:r>
      <w:proofErr w:type="spellStart"/>
      <w:r>
        <w:rPr>
          <w:rStyle w:val="Fett"/>
        </w:rPr>
        <w:t>sittende</w:t>
      </w:r>
      <w:proofErr w:type="spellEnd"/>
      <w:r>
        <w:rPr>
          <w:rStyle w:val="Fett"/>
        </w:rPr>
        <w:t xml:space="preserve"> </w:t>
      </w:r>
      <w:proofErr w:type="spellStart"/>
      <w:r>
        <w:rPr>
          <w:rStyle w:val="Fett"/>
        </w:rPr>
        <w:t>tho</w:t>
      </w:r>
      <w:proofErr w:type="spellEnd"/>
      <w:r>
        <w:rPr>
          <w:rStyle w:val="Fett"/>
        </w:rPr>
        <w:t xml:space="preserve"> der Rechten Handt Gades, des </w:t>
      </w:r>
      <w:proofErr w:type="spellStart"/>
      <w:r>
        <w:rPr>
          <w:rStyle w:val="Fett"/>
        </w:rPr>
        <w:t>Almechtigen</w:t>
      </w:r>
      <w:proofErr w:type="spellEnd"/>
      <w:r>
        <w:rPr>
          <w:rStyle w:val="Fett"/>
        </w:rPr>
        <w:t xml:space="preserve"> Vaders.</w:t>
      </w:r>
      <w:r>
        <w:t xml:space="preserve"> </w:t>
      </w:r>
    </w:p>
    <w:p w14:paraId="54BA755D" w14:textId="77777777" w:rsidR="001F22E0" w:rsidRDefault="001F22E0" w:rsidP="001F22E0">
      <w:pPr>
        <w:pStyle w:val="StandardWeb"/>
      </w:pPr>
      <w:r>
        <w:rPr>
          <w:rStyle w:val="Fett"/>
        </w:rPr>
        <w:t xml:space="preserve">De </w:t>
      </w:r>
      <w:proofErr w:type="spellStart"/>
      <w:r>
        <w:rPr>
          <w:rStyle w:val="Fett"/>
        </w:rPr>
        <w:t>sövende</w:t>
      </w:r>
      <w:proofErr w:type="spellEnd"/>
      <w:r>
        <w:rPr>
          <w:rStyle w:val="Fett"/>
        </w:rPr>
        <w:t>.</w:t>
      </w:r>
      <w:r>
        <w:br/>
      </w:r>
      <w:r>
        <w:rPr>
          <w:rStyle w:val="Fett"/>
        </w:rPr>
        <w:t xml:space="preserve">Van dar her he </w:t>
      </w:r>
      <w:proofErr w:type="spellStart"/>
      <w:r>
        <w:rPr>
          <w:rStyle w:val="Fett"/>
        </w:rPr>
        <w:t>thokamende</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tho</w:t>
      </w:r>
      <w:proofErr w:type="spellEnd"/>
      <w:r>
        <w:rPr>
          <w:rStyle w:val="Fett"/>
        </w:rPr>
        <w:t xml:space="preserve"> richten de </w:t>
      </w:r>
      <w:proofErr w:type="spellStart"/>
      <w:r>
        <w:rPr>
          <w:rStyle w:val="Fett"/>
        </w:rPr>
        <w:t>Levendigen</w:t>
      </w:r>
      <w:proofErr w:type="spellEnd"/>
      <w:r>
        <w:rPr>
          <w:rStyle w:val="Fett"/>
        </w:rPr>
        <w:t xml:space="preserve"> </w:t>
      </w:r>
      <w:proofErr w:type="spellStart"/>
      <w:r>
        <w:rPr>
          <w:rStyle w:val="Fett"/>
        </w:rPr>
        <w:t>unde</w:t>
      </w:r>
      <w:proofErr w:type="spellEnd"/>
      <w:r>
        <w:rPr>
          <w:rStyle w:val="Fett"/>
        </w:rPr>
        <w:t xml:space="preserve"> de </w:t>
      </w:r>
      <w:proofErr w:type="spellStart"/>
      <w:r>
        <w:rPr>
          <w:rStyle w:val="Fett"/>
        </w:rPr>
        <w:t>Doden</w:t>
      </w:r>
      <w:proofErr w:type="spellEnd"/>
      <w:r>
        <w:rPr>
          <w:rStyle w:val="Fett"/>
        </w:rPr>
        <w:t>.</w:t>
      </w:r>
      <w:r>
        <w:t xml:space="preserve"> </w:t>
      </w:r>
    </w:p>
    <w:p w14:paraId="10355BA3" w14:textId="77777777" w:rsidR="001F22E0" w:rsidRDefault="001F22E0" w:rsidP="001F22E0">
      <w:pPr>
        <w:pStyle w:val="StandardWeb"/>
      </w:pPr>
      <w:r>
        <w:rPr>
          <w:rStyle w:val="Fett"/>
        </w:rPr>
        <w:t>De achte.</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an den </w:t>
      </w:r>
      <w:proofErr w:type="spellStart"/>
      <w:r>
        <w:rPr>
          <w:rStyle w:val="Fett"/>
        </w:rPr>
        <w:t>Hilligen</w:t>
      </w:r>
      <w:proofErr w:type="spellEnd"/>
      <w:r>
        <w:rPr>
          <w:rStyle w:val="Fett"/>
        </w:rPr>
        <w:t xml:space="preserve"> Geist.</w:t>
      </w:r>
      <w:r>
        <w:t xml:space="preserve"> </w:t>
      </w:r>
    </w:p>
    <w:p w14:paraId="6A093070" w14:textId="77777777" w:rsidR="001F22E0" w:rsidRDefault="001F22E0" w:rsidP="001F22E0">
      <w:pPr>
        <w:pStyle w:val="StandardWeb"/>
      </w:pPr>
      <w:r>
        <w:rPr>
          <w:rStyle w:val="Fett"/>
        </w:rPr>
        <w:t xml:space="preserve">De </w:t>
      </w:r>
      <w:proofErr w:type="spellStart"/>
      <w:r>
        <w:rPr>
          <w:rStyle w:val="Fett"/>
        </w:rPr>
        <w:t>negende</w:t>
      </w:r>
      <w:proofErr w:type="spellEnd"/>
      <w:r>
        <w:rPr>
          <w:rStyle w:val="Fett"/>
        </w:rPr>
        <w:t>.</w:t>
      </w:r>
      <w:r>
        <w:br/>
      </w:r>
      <w:r>
        <w:rPr>
          <w:rStyle w:val="Fett"/>
        </w:rPr>
        <w:t xml:space="preserve">Ein </w:t>
      </w:r>
      <w:proofErr w:type="spellStart"/>
      <w:r>
        <w:rPr>
          <w:rStyle w:val="Fett"/>
        </w:rPr>
        <w:t>hillige</w:t>
      </w:r>
      <w:proofErr w:type="spellEnd"/>
      <w:r>
        <w:rPr>
          <w:rStyle w:val="Fett"/>
        </w:rPr>
        <w:t xml:space="preserve"> </w:t>
      </w:r>
      <w:proofErr w:type="spellStart"/>
      <w:r>
        <w:rPr>
          <w:rStyle w:val="Fett"/>
        </w:rPr>
        <w:t>Christlicke</w:t>
      </w:r>
      <w:proofErr w:type="spellEnd"/>
      <w:r>
        <w:rPr>
          <w:rStyle w:val="Fett"/>
        </w:rPr>
        <w:t xml:space="preserve"> </w:t>
      </w:r>
      <w:proofErr w:type="spellStart"/>
      <w:r>
        <w:rPr>
          <w:rStyle w:val="Fett"/>
        </w:rPr>
        <w:t>Kercke</w:t>
      </w:r>
      <w:proofErr w:type="spellEnd"/>
      <w:r>
        <w:rPr>
          <w:rStyle w:val="Fett"/>
        </w:rPr>
        <w:t xml:space="preserve">, </w:t>
      </w:r>
      <w:proofErr w:type="spellStart"/>
      <w:r>
        <w:rPr>
          <w:rStyle w:val="Fett"/>
        </w:rPr>
        <w:t>Gemeinschap</w:t>
      </w:r>
      <w:proofErr w:type="spellEnd"/>
      <w:r>
        <w:rPr>
          <w:rStyle w:val="Fett"/>
        </w:rPr>
        <w:t xml:space="preserve"> der </w:t>
      </w:r>
      <w:proofErr w:type="spellStart"/>
      <w:r>
        <w:rPr>
          <w:rStyle w:val="Fett"/>
        </w:rPr>
        <w:t>Hilligen</w:t>
      </w:r>
      <w:proofErr w:type="spellEnd"/>
      <w:r>
        <w:rPr>
          <w:rStyle w:val="Fett"/>
        </w:rPr>
        <w:t>.</w:t>
      </w:r>
      <w:r>
        <w:t xml:space="preserve"> </w:t>
      </w:r>
    </w:p>
    <w:p w14:paraId="7D9429AD" w14:textId="77777777" w:rsidR="001F22E0" w:rsidRDefault="001F22E0" w:rsidP="001F22E0">
      <w:pPr>
        <w:pStyle w:val="StandardWeb"/>
      </w:pPr>
      <w:r>
        <w:rPr>
          <w:rStyle w:val="Fett"/>
        </w:rPr>
        <w:t xml:space="preserve">De </w:t>
      </w:r>
      <w:proofErr w:type="spellStart"/>
      <w:r>
        <w:rPr>
          <w:rStyle w:val="Fett"/>
        </w:rPr>
        <w:t>teinde</w:t>
      </w:r>
      <w:proofErr w:type="spellEnd"/>
      <w:r>
        <w:rPr>
          <w:rStyle w:val="Fett"/>
        </w:rPr>
        <w:t>.</w:t>
      </w:r>
      <w:r>
        <w:br/>
      </w:r>
      <w:proofErr w:type="spellStart"/>
      <w:r>
        <w:rPr>
          <w:rStyle w:val="Fett"/>
        </w:rPr>
        <w:t>Vergevinge</w:t>
      </w:r>
      <w:proofErr w:type="spellEnd"/>
      <w:r>
        <w:rPr>
          <w:rStyle w:val="Fett"/>
        </w:rPr>
        <w:t xml:space="preserve"> der Sünde.</w:t>
      </w:r>
      <w:r>
        <w:t xml:space="preserve"> </w:t>
      </w:r>
    </w:p>
    <w:p w14:paraId="380FCEC1" w14:textId="77777777" w:rsidR="001F22E0" w:rsidRDefault="001F22E0" w:rsidP="001F22E0">
      <w:pPr>
        <w:pStyle w:val="StandardWeb"/>
      </w:pPr>
      <w:r>
        <w:rPr>
          <w:rStyle w:val="Fett"/>
        </w:rPr>
        <w:t xml:space="preserve">De </w:t>
      </w:r>
      <w:proofErr w:type="spellStart"/>
      <w:r>
        <w:rPr>
          <w:rStyle w:val="Fett"/>
        </w:rPr>
        <w:t>elffte</w:t>
      </w:r>
      <w:proofErr w:type="spellEnd"/>
      <w:r>
        <w:rPr>
          <w:rStyle w:val="Fett"/>
        </w:rPr>
        <w:t>.</w:t>
      </w:r>
      <w:r>
        <w:br/>
      </w:r>
      <w:proofErr w:type="spellStart"/>
      <w:r>
        <w:rPr>
          <w:rStyle w:val="Fett"/>
        </w:rPr>
        <w:t>Upstandinge</w:t>
      </w:r>
      <w:proofErr w:type="spellEnd"/>
      <w:r>
        <w:rPr>
          <w:rStyle w:val="Fett"/>
        </w:rPr>
        <w:t xml:space="preserve"> des Fleisches.</w:t>
      </w:r>
      <w:r>
        <w:t xml:space="preserve"> </w:t>
      </w:r>
    </w:p>
    <w:p w14:paraId="517B9429" w14:textId="77777777" w:rsidR="001F22E0" w:rsidRDefault="001F22E0" w:rsidP="001F22E0">
      <w:pPr>
        <w:pStyle w:val="StandardWeb"/>
      </w:pPr>
      <w:r>
        <w:rPr>
          <w:rStyle w:val="Fett"/>
        </w:rPr>
        <w:t xml:space="preserve">De </w:t>
      </w:r>
      <w:proofErr w:type="spellStart"/>
      <w:r>
        <w:rPr>
          <w:rStyle w:val="Fett"/>
        </w:rPr>
        <w:t>twölffte</w:t>
      </w:r>
      <w:proofErr w:type="spellEnd"/>
      <w:r>
        <w:rPr>
          <w:rStyle w:val="Fett"/>
        </w:rPr>
        <w:t>.</w:t>
      </w:r>
      <w:r>
        <w:br/>
      </w:r>
      <w:proofErr w:type="spellStart"/>
      <w:r>
        <w:rPr>
          <w:rStyle w:val="Fett"/>
        </w:rPr>
        <w:t>Unde</w:t>
      </w:r>
      <w:proofErr w:type="spellEnd"/>
      <w:r>
        <w:rPr>
          <w:rStyle w:val="Fett"/>
        </w:rPr>
        <w:t xml:space="preserve"> ein </w:t>
      </w:r>
      <w:proofErr w:type="spellStart"/>
      <w:r>
        <w:rPr>
          <w:rStyle w:val="Fett"/>
        </w:rPr>
        <w:t>ewich</w:t>
      </w:r>
      <w:proofErr w:type="spellEnd"/>
      <w:r>
        <w:rPr>
          <w:rStyle w:val="Fett"/>
        </w:rPr>
        <w:t xml:space="preserve"> Levent.</w:t>
      </w:r>
      <w:r>
        <w:t xml:space="preserve"> </w:t>
      </w:r>
    </w:p>
    <w:p w14:paraId="0CEFBEC4" w14:textId="77777777" w:rsidR="001F22E0" w:rsidRDefault="001F22E0" w:rsidP="001F22E0">
      <w:pPr>
        <w:pStyle w:val="StandardWeb"/>
      </w:pPr>
      <w:r>
        <w:t xml:space="preserve">30. Wat </w:t>
      </w:r>
      <w:proofErr w:type="spellStart"/>
      <w:r>
        <w:t>gelövestu</w:t>
      </w:r>
      <w:proofErr w:type="spellEnd"/>
      <w:r>
        <w:t xml:space="preserve"> in dem ersten </w:t>
      </w:r>
      <w:proofErr w:type="spellStart"/>
      <w:r>
        <w:t>Hövet</w:t>
      </w:r>
      <w:proofErr w:type="spellEnd"/>
      <w:r>
        <w:t xml:space="preserve"> </w:t>
      </w:r>
      <w:proofErr w:type="spellStart"/>
      <w:r>
        <w:t>Artickel</w:t>
      </w:r>
      <w:proofErr w:type="spellEnd"/>
      <w:r>
        <w:t xml:space="preserve"> van </w:t>
      </w:r>
      <w:proofErr w:type="spellStart"/>
      <w:r>
        <w:t>Godt</w:t>
      </w:r>
      <w:proofErr w:type="spellEnd"/>
      <w:r>
        <w:t xml:space="preserve"> dem Vader?</w:t>
      </w:r>
      <w:r>
        <w:br/>
      </w:r>
      <w:proofErr w:type="spellStart"/>
      <w:r>
        <w:rPr>
          <w:rStyle w:val="Fett"/>
        </w:rPr>
        <w:t>DAt</w:t>
      </w:r>
      <w:proofErr w:type="spellEnd"/>
      <w:r>
        <w:rPr>
          <w:rStyle w:val="Fett"/>
        </w:rPr>
        <w:t xml:space="preserve"> de </w:t>
      </w:r>
      <w:proofErr w:type="spellStart"/>
      <w:r>
        <w:rPr>
          <w:rStyle w:val="Fett"/>
        </w:rPr>
        <w:t>ware</w:t>
      </w:r>
      <w:proofErr w:type="spellEnd"/>
      <w:r>
        <w:rPr>
          <w:rStyle w:val="Fett"/>
        </w:rPr>
        <w:t xml:space="preserve">, ewige </w:t>
      </w:r>
      <w:proofErr w:type="spellStart"/>
      <w:r>
        <w:rPr>
          <w:rStyle w:val="Fett"/>
        </w:rPr>
        <w:t>unde</w:t>
      </w:r>
      <w:proofErr w:type="spellEnd"/>
      <w:r>
        <w:rPr>
          <w:rStyle w:val="Fett"/>
        </w:rPr>
        <w:t xml:space="preserve"> </w:t>
      </w:r>
      <w:proofErr w:type="spellStart"/>
      <w:r>
        <w:rPr>
          <w:rStyle w:val="Fett"/>
        </w:rPr>
        <w:t>levendige</w:t>
      </w:r>
      <w:proofErr w:type="spellEnd"/>
      <w:r>
        <w:rPr>
          <w:rStyle w:val="Fett"/>
        </w:rPr>
        <w:t xml:space="preserve"> </w:t>
      </w:r>
      <w:proofErr w:type="spellStart"/>
      <w:r>
        <w:rPr>
          <w:rStyle w:val="Fett"/>
        </w:rPr>
        <w:t>Godt</w:t>
      </w:r>
      <w:proofErr w:type="spellEnd"/>
      <w:r>
        <w:rPr>
          <w:rStyle w:val="Fett"/>
        </w:rPr>
        <w:t xml:space="preserve">, uns </w:t>
      </w:r>
      <w:proofErr w:type="spellStart"/>
      <w:r>
        <w:rPr>
          <w:rStyle w:val="Fett"/>
        </w:rPr>
        <w:t>unde</w:t>
      </w:r>
      <w:proofErr w:type="spellEnd"/>
      <w:r>
        <w:rPr>
          <w:rStyle w:val="Fett"/>
        </w:rPr>
        <w:t xml:space="preserve"> alle Creaturen </w:t>
      </w:r>
      <w:proofErr w:type="spellStart"/>
      <w:r>
        <w:rPr>
          <w:rStyle w:val="Fett"/>
        </w:rPr>
        <w:t>geschapen</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erholdet</w:t>
      </w:r>
      <w:proofErr w:type="spellEnd"/>
      <w:r>
        <w:rPr>
          <w:rStyle w:val="Fett"/>
        </w:rPr>
        <w:t xml:space="preserve">, </w:t>
      </w:r>
      <w:proofErr w:type="spellStart"/>
      <w:r>
        <w:rPr>
          <w:rStyle w:val="Fett"/>
        </w:rPr>
        <w:t>unde</w:t>
      </w:r>
      <w:proofErr w:type="spellEnd"/>
      <w:r>
        <w:rPr>
          <w:rStyle w:val="Fett"/>
        </w:rPr>
        <w:t xml:space="preserve"> dat he uns in Christo Jesu, vor Kinder </w:t>
      </w:r>
      <w:proofErr w:type="spellStart"/>
      <w:r>
        <w:rPr>
          <w:rStyle w:val="Fett"/>
        </w:rPr>
        <w:t>upgenomen</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unde</w:t>
      </w:r>
      <w:proofErr w:type="spellEnd"/>
      <w:r>
        <w:rPr>
          <w:rStyle w:val="Fett"/>
        </w:rPr>
        <w:t xml:space="preserve"> ein </w:t>
      </w:r>
      <w:proofErr w:type="spellStart"/>
      <w:r>
        <w:rPr>
          <w:rStyle w:val="Fett"/>
        </w:rPr>
        <w:t>genedich</w:t>
      </w:r>
      <w:proofErr w:type="spellEnd"/>
      <w:r>
        <w:rPr>
          <w:rStyle w:val="Fett"/>
        </w:rPr>
        <w:t xml:space="preserve"> Vader </w:t>
      </w:r>
      <w:proofErr w:type="spellStart"/>
      <w:r>
        <w:rPr>
          <w:rStyle w:val="Fett"/>
        </w:rPr>
        <w:t>is</w:t>
      </w:r>
      <w:proofErr w:type="spellEnd"/>
      <w:r>
        <w:rPr>
          <w:rStyle w:val="Fett"/>
        </w:rPr>
        <w:t>.</w:t>
      </w:r>
      <w:r>
        <w:t xml:space="preserve"> </w:t>
      </w:r>
    </w:p>
    <w:p w14:paraId="64761ED2" w14:textId="77777777" w:rsidR="001F22E0" w:rsidRDefault="001F22E0" w:rsidP="001F22E0">
      <w:pPr>
        <w:pStyle w:val="StandardWeb"/>
      </w:pPr>
      <w:r>
        <w:t xml:space="preserve">31. Wat </w:t>
      </w:r>
      <w:proofErr w:type="spellStart"/>
      <w:r>
        <w:t>gelövestu</w:t>
      </w:r>
      <w:proofErr w:type="spellEnd"/>
      <w:r>
        <w:t xml:space="preserve"> in dem andern </w:t>
      </w:r>
      <w:proofErr w:type="spellStart"/>
      <w:r>
        <w:t>Hövet</w:t>
      </w:r>
      <w:proofErr w:type="spellEnd"/>
      <w:r>
        <w:t xml:space="preserve"> </w:t>
      </w:r>
      <w:proofErr w:type="spellStart"/>
      <w:r>
        <w:t>Artickel</w:t>
      </w:r>
      <w:proofErr w:type="spellEnd"/>
      <w:r>
        <w:t xml:space="preserve"> von CHristo JEsu?</w:t>
      </w:r>
      <w:r>
        <w:br/>
      </w:r>
      <w:proofErr w:type="spellStart"/>
      <w:r>
        <w:rPr>
          <w:rStyle w:val="Fett"/>
        </w:rPr>
        <w:t>DAt</w:t>
      </w:r>
      <w:proofErr w:type="spellEnd"/>
      <w:r>
        <w:rPr>
          <w:rStyle w:val="Fett"/>
        </w:rPr>
        <w:t xml:space="preserve"> JEsus CHristus </w:t>
      </w:r>
      <w:proofErr w:type="spellStart"/>
      <w:r>
        <w:rPr>
          <w:rStyle w:val="Fett"/>
        </w:rPr>
        <w:t>sy</w:t>
      </w:r>
      <w:proofErr w:type="spellEnd"/>
      <w:r>
        <w:rPr>
          <w:rStyle w:val="Fett"/>
        </w:rPr>
        <w:t xml:space="preserve"> de </w:t>
      </w:r>
      <w:proofErr w:type="spellStart"/>
      <w:r>
        <w:rPr>
          <w:rStyle w:val="Fett"/>
        </w:rPr>
        <w:t>ware</w:t>
      </w:r>
      <w:proofErr w:type="spellEnd"/>
      <w:r>
        <w:rPr>
          <w:rStyle w:val="Fett"/>
        </w:rPr>
        <w:t xml:space="preserve">, ewige, </w:t>
      </w:r>
      <w:proofErr w:type="spellStart"/>
      <w:r>
        <w:rPr>
          <w:rStyle w:val="Fett"/>
        </w:rPr>
        <w:t>unde</w:t>
      </w:r>
      <w:proofErr w:type="spellEnd"/>
      <w:r>
        <w:rPr>
          <w:rStyle w:val="Fett"/>
        </w:rPr>
        <w:t xml:space="preserve"> Eingeboren </w:t>
      </w:r>
      <w:proofErr w:type="spellStart"/>
      <w:r>
        <w:rPr>
          <w:rStyle w:val="Fett"/>
        </w:rPr>
        <w:t>Sön</w:t>
      </w:r>
      <w:proofErr w:type="spellEnd"/>
      <w:r>
        <w:rPr>
          <w:rStyle w:val="Fett"/>
        </w:rPr>
        <w:t xml:space="preserve"> des Vaders, </w:t>
      </w:r>
      <w:proofErr w:type="spellStart"/>
      <w:r>
        <w:rPr>
          <w:rStyle w:val="Fett"/>
        </w:rPr>
        <w:t>ware</w:t>
      </w:r>
      <w:proofErr w:type="spellEnd"/>
      <w:r>
        <w:rPr>
          <w:rStyle w:val="Fett"/>
        </w:rPr>
        <w:t xml:space="preserve"> </w:t>
      </w:r>
      <w:proofErr w:type="spellStart"/>
      <w:r>
        <w:rPr>
          <w:rStyle w:val="Fett"/>
        </w:rPr>
        <w:t>GOdt</w:t>
      </w:r>
      <w:proofErr w:type="spellEnd"/>
      <w:r>
        <w:rPr>
          <w:rStyle w:val="Fett"/>
        </w:rPr>
        <w:t xml:space="preserve"> mit </w:t>
      </w:r>
      <w:proofErr w:type="spellStart"/>
      <w:r>
        <w:rPr>
          <w:rStyle w:val="Fett"/>
        </w:rPr>
        <w:t>GOdt</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welcken</w:t>
      </w:r>
      <w:proofErr w:type="spellEnd"/>
      <w:r>
        <w:rPr>
          <w:rStyle w:val="Fett"/>
        </w:rPr>
        <w:t xml:space="preserve"> alle </w:t>
      </w:r>
      <w:proofErr w:type="spellStart"/>
      <w:r>
        <w:rPr>
          <w:rStyle w:val="Fett"/>
        </w:rPr>
        <w:t>dinck</w:t>
      </w:r>
      <w:proofErr w:type="spellEnd"/>
      <w:r>
        <w:rPr>
          <w:rStyle w:val="Fett"/>
        </w:rPr>
        <w:t xml:space="preserve"> </w:t>
      </w:r>
      <w:proofErr w:type="spellStart"/>
      <w:r>
        <w:rPr>
          <w:rStyle w:val="Fett"/>
        </w:rPr>
        <w:t>geschapen</w:t>
      </w:r>
      <w:proofErr w:type="spellEnd"/>
      <w:r>
        <w:rPr>
          <w:rStyle w:val="Fett"/>
        </w:rPr>
        <w:t xml:space="preserve"> </w:t>
      </w:r>
      <w:proofErr w:type="spellStart"/>
      <w:r>
        <w:rPr>
          <w:rStyle w:val="Fett"/>
        </w:rPr>
        <w:t>sint</w:t>
      </w:r>
      <w:proofErr w:type="spellEnd"/>
      <w:r>
        <w:rPr>
          <w:rStyle w:val="Fett"/>
        </w:rPr>
        <w:t xml:space="preserve">, den </w:t>
      </w:r>
      <w:proofErr w:type="spellStart"/>
      <w:r>
        <w:rPr>
          <w:rStyle w:val="Fett"/>
        </w:rPr>
        <w:t>ick</w:t>
      </w:r>
      <w:proofErr w:type="spellEnd"/>
      <w:r>
        <w:rPr>
          <w:rStyle w:val="Fett"/>
        </w:rPr>
        <w:t xml:space="preserve"> </w:t>
      </w:r>
      <w:proofErr w:type="spellStart"/>
      <w:r>
        <w:rPr>
          <w:rStyle w:val="Fett"/>
        </w:rPr>
        <w:t>derhalven</w:t>
      </w:r>
      <w:proofErr w:type="spellEnd"/>
      <w:r>
        <w:rPr>
          <w:rStyle w:val="Fett"/>
        </w:rPr>
        <w:t xml:space="preserve">, dat he uns erlöset </w:t>
      </w:r>
      <w:proofErr w:type="spellStart"/>
      <w:r>
        <w:rPr>
          <w:rStyle w:val="Fett"/>
        </w:rPr>
        <w:t>hefft</w:t>
      </w:r>
      <w:proofErr w:type="spellEnd"/>
      <w:r>
        <w:rPr>
          <w:rStyle w:val="Fett"/>
        </w:rPr>
        <w:t xml:space="preserve">, vor </w:t>
      </w:r>
      <w:proofErr w:type="spellStart"/>
      <w:r>
        <w:rPr>
          <w:rStyle w:val="Fett"/>
        </w:rPr>
        <w:t>unsen</w:t>
      </w:r>
      <w:proofErr w:type="spellEnd"/>
      <w:r>
        <w:rPr>
          <w:rStyle w:val="Fett"/>
        </w:rPr>
        <w:t xml:space="preserve"> </w:t>
      </w:r>
      <w:proofErr w:type="spellStart"/>
      <w:r>
        <w:rPr>
          <w:rStyle w:val="Fett"/>
        </w:rPr>
        <w:t>HEren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Verlöser</w:t>
      </w:r>
      <w:proofErr w:type="spellEnd"/>
      <w:r>
        <w:rPr>
          <w:rStyle w:val="Fett"/>
        </w:rPr>
        <w:t xml:space="preserve"> erkenne.</w:t>
      </w:r>
      <w:r>
        <w:t xml:space="preserve"> </w:t>
      </w:r>
    </w:p>
    <w:p w14:paraId="22895248" w14:textId="77777777" w:rsidR="001F22E0" w:rsidRDefault="001F22E0" w:rsidP="001F22E0">
      <w:pPr>
        <w:pStyle w:val="StandardWeb"/>
      </w:pPr>
      <w:r>
        <w:t xml:space="preserve">32. Wo </w:t>
      </w:r>
      <w:proofErr w:type="spellStart"/>
      <w:r>
        <w:t>hefft</w:t>
      </w:r>
      <w:proofErr w:type="spellEnd"/>
      <w:r>
        <w:t xml:space="preserve"> he dat </w:t>
      </w:r>
      <w:proofErr w:type="spellStart"/>
      <w:r>
        <w:t>werck</w:t>
      </w:r>
      <w:proofErr w:type="spellEnd"/>
      <w:r>
        <w:t xml:space="preserve"> unser </w:t>
      </w:r>
      <w:proofErr w:type="spellStart"/>
      <w:r>
        <w:t>Verlösinge</w:t>
      </w:r>
      <w:proofErr w:type="spellEnd"/>
      <w:r>
        <w:t xml:space="preserve"> </w:t>
      </w:r>
      <w:proofErr w:type="spellStart"/>
      <w:r>
        <w:t>uthgerichtet</w:t>
      </w:r>
      <w:proofErr w:type="spellEnd"/>
      <w:r>
        <w:t>?</w:t>
      </w:r>
      <w:r>
        <w:br/>
      </w:r>
      <w:r>
        <w:rPr>
          <w:rStyle w:val="Fett"/>
        </w:rPr>
        <w:t xml:space="preserve">Even wo de </w:t>
      </w:r>
      <w:proofErr w:type="spellStart"/>
      <w:r>
        <w:rPr>
          <w:rStyle w:val="Fett"/>
        </w:rPr>
        <w:t>nhavolgende</w:t>
      </w:r>
      <w:proofErr w:type="spellEnd"/>
      <w:r>
        <w:rPr>
          <w:rStyle w:val="Fett"/>
        </w:rPr>
        <w:t xml:space="preserve"> </w:t>
      </w:r>
      <w:proofErr w:type="spellStart"/>
      <w:r>
        <w:rPr>
          <w:rStyle w:val="Fett"/>
        </w:rPr>
        <w:t>Artickeln</w:t>
      </w:r>
      <w:proofErr w:type="spellEnd"/>
      <w:r>
        <w:rPr>
          <w:rStyle w:val="Fett"/>
        </w:rPr>
        <w:t xml:space="preserve"> melden.</w:t>
      </w:r>
      <w:r>
        <w:t xml:space="preserve"> </w:t>
      </w:r>
    </w:p>
    <w:p w14:paraId="09264E87" w14:textId="77777777" w:rsidR="001F22E0" w:rsidRDefault="001F22E0" w:rsidP="001F22E0">
      <w:pPr>
        <w:pStyle w:val="StandardWeb"/>
      </w:pPr>
      <w:r>
        <w:t xml:space="preserve">33. Wat </w:t>
      </w:r>
      <w:proofErr w:type="spellStart"/>
      <w:r>
        <w:t>gelövestu</w:t>
      </w:r>
      <w:proofErr w:type="spellEnd"/>
      <w:r>
        <w:t xml:space="preserve"> </w:t>
      </w:r>
      <w:proofErr w:type="spellStart"/>
      <w:r>
        <w:t>nha</w:t>
      </w:r>
      <w:proofErr w:type="spellEnd"/>
      <w:r>
        <w:t xml:space="preserve"> </w:t>
      </w:r>
      <w:proofErr w:type="spellStart"/>
      <w:r>
        <w:t>lüdt</w:t>
      </w:r>
      <w:proofErr w:type="spellEnd"/>
      <w:r>
        <w:t xml:space="preserve"> des </w:t>
      </w:r>
      <w:proofErr w:type="spellStart"/>
      <w:r>
        <w:t>Artickels</w:t>
      </w:r>
      <w:proofErr w:type="spellEnd"/>
      <w:r>
        <w:t xml:space="preserve">: De </w:t>
      </w:r>
      <w:proofErr w:type="spellStart"/>
      <w:r>
        <w:t>entfangen</w:t>
      </w:r>
      <w:proofErr w:type="spellEnd"/>
      <w:r>
        <w:t xml:space="preserve"> </w:t>
      </w:r>
      <w:proofErr w:type="spellStart"/>
      <w:r>
        <w:t>is</w:t>
      </w:r>
      <w:proofErr w:type="spellEnd"/>
      <w:r>
        <w:t xml:space="preserve"> van dem </w:t>
      </w:r>
      <w:proofErr w:type="spellStart"/>
      <w:r>
        <w:t>hilligen</w:t>
      </w:r>
      <w:proofErr w:type="spellEnd"/>
      <w:r>
        <w:t xml:space="preserve"> Geist, geboren van der </w:t>
      </w:r>
      <w:proofErr w:type="spellStart"/>
      <w:r>
        <w:t>Junckfrouwen</w:t>
      </w:r>
      <w:proofErr w:type="spellEnd"/>
      <w:r>
        <w:t xml:space="preserve"> Maria?</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dat de </w:t>
      </w:r>
      <w:proofErr w:type="spellStart"/>
      <w:r>
        <w:rPr>
          <w:rStyle w:val="Fett"/>
        </w:rPr>
        <w:t>Söne</w:t>
      </w:r>
      <w:proofErr w:type="spellEnd"/>
      <w:r>
        <w:rPr>
          <w:rStyle w:val="Fett"/>
        </w:rPr>
        <w:t xml:space="preserve"> Gades, in der </w:t>
      </w:r>
      <w:proofErr w:type="spellStart"/>
      <w:r>
        <w:rPr>
          <w:rStyle w:val="Fett"/>
        </w:rPr>
        <w:t>bestemmeden</w:t>
      </w:r>
      <w:proofErr w:type="spellEnd"/>
      <w:r>
        <w:rPr>
          <w:rStyle w:val="Fett"/>
        </w:rPr>
        <w:t xml:space="preserve"> </w:t>
      </w:r>
      <w:proofErr w:type="spellStart"/>
      <w:r>
        <w:rPr>
          <w:rStyle w:val="Fett"/>
        </w:rPr>
        <w:t>tydt</w:t>
      </w:r>
      <w:proofErr w:type="spellEnd"/>
      <w:r>
        <w:rPr>
          <w:rStyle w:val="Fett"/>
        </w:rPr>
        <w:t xml:space="preserve">, </w:t>
      </w:r>
      <w:proofErr w:type="spellStart"/>
      <w:r>
        <w:rPr>
          <w:rStyle w:val="Fett"/>
        </w:rPr>
        <w:t>nha</w:t>
      </w:r>
      <w:proofErr w:type="spellEnd"/>
      <w:r>
        <w:rPr>
          <w:rStyle w:val="Fett"/>
        </w:rPr>
        <w:t xml:space="preserve"> de </w:t>
      </w:r>
      <w:proofErr w:type="spellStart"/>
      <w:r>
        <w:rPr>
          <w:rStyle w:val="Fett"/>
        </w:rPr>
        <w:t>belofften</w:t>
      </w:r>
      <w:proofErr w:type="spellEnd"/>
      <w:r>
        <w:rPr>
          <w:rStyle w:val="Fett"/>
        </w:rPr>
        <w:t xml:space="preserve"> Stadt </w:t>
      </w:r>
      <w:proofErr w:type="spellStart"/>
      <w:r>
        <w:rPr>
          <w:rStyle w:val="Fett"/>
        </w:rPr>
        <w:t>Abrahe</w:t>
      </w:r>
      <w:proofErr w:type="spellEnd"/>
      <w:r>
        <w:rPr>
          <w:rStyle w:val="Fett"/>
        </w:rPr>
        <w:t xml:space="preserve">, van der </w:t>
      </w:r>
      <w:proofErr w:type="spellStart"/>
      <w:r>
        <w:rPr>
          <w:rStyle w:val="Fett"/>
        </w:rPr>
        <w:t>Junckfrouwen</w:t>
      </w:r>
      <w:proofErr w:type="spellEnd"/>
      <w:r>
        <w:rPr>
          <w:rStyle w:val="Fett"/>
        </w:rPr>
        <w:t xml:space="preserve"> Maria, rein ahne alle </w:t>
      </w:r>
      <w:proofErr w:type="spellStart"/>
      <w:r>
        <w:rPr>
          <w:rStyle w:val="Fett"/>
        </w:rPr>
        <w:t>befleckinge</w:t>
      </w:r>
      <w:proofErr w:type="spellEnd"/>
      <w:r>
        <w:rPr>
          <w:rStyle w:val="Fett"/>
        </w:rPr>
        <w:t xml:space="preserve"> der Sünde, </w:t>
      </w:r>
      <w:proofErr w:type="spellStart"/>
      <w:r>
        <w:rPr>
          <w:rStyle w:val="Fett"/>
        </w:rPr>
        <w:t>dorch</w:t>
      </w:r>
      <w:proofErr w:type="spellEnd"/>
      <w:r>
        <w:rPr>
          <w:rStyle w:val="Fett"/>
        </w:rPr>
        <w:t xml:space="preserve"> de Krafft des </w:t>
      </w:r>
      <w:proofErr w:type="spellStart"/>
      <w:r>
        <w:rPr>
          <w:rStyle w:val="Fett"/>
        </w:rPr>
        <w:t>Hilligen</w:t>
      </w:r>
      <w:proofErr w:type="spellEnd"/>
      <w:r>
        <w:rPr>
          <w:rStyle w:val="Fett"/>
        </w:rPr>
        <w:t xml:space="preserve"> Geistes, </w:t>
      </w:r>
      <w:proofErr w:type="spellStart"/>
      <w:r>
        <w:rPr>
          <w:rStyle w:val="Fett"/>
        </w:rPr>
        <w:t>hefft</w:t>
      </w:r>
      <w:proofErr w:type="spellEnd"/>
      <w:r>
        <w:rPr>
          <w:rStyle w:val="Fett"/>
        </w:rPr>
        <w:t xml:space="preserve"> </w:t>
      </w:r>
      <w:proofErr w:type="spellStart"/>
      <w:r>
        <w:rPr>
          <w:rStyle w:val="Fett"/>
        </w:rPr>
        <w:t>angenomen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is</w:t>
      </w:r>
      <w:proofErr w:type="spellEnd"/>
      <w:r>
        <w:rPr>
          <w:rStyle w:val="Fett"/>
        </w:rPr>
        <w:t xml:space="preserve"> de </w:t>
      </w:r>
      <w:proofErr w:type="spellStart"/>
      <w:r>
        <w:rPr>
          <w:rStyle w:val="Fett"/>
        </w:rPr>
        <w:t>ware</w:t>
      </w:r>
      <w:proofErr w:type="spellEnd"/>
      <w:r>
        <w:rPr>
          <w:rStyle w:val="Fett"/>
        </w:rPr>
        <w:t xml:space="preserve"> </w:t>
      </w:r>
      <w:proofErr w:type="spellStart"/>
      <w:r>
        <w:rPr>
          <w:rStyle w:val="Fett"/>
        </w:rPr>
        <w:t>belavende</w:t>
      </w:r>
      <w:proofErr w:type="spellEnd"/>
      <w:r>
        <w:rPr>
          <w:rStyle w:val="Fett"/>
        </w:rPr>
        <w:t xml:space="preserve"> Frucht der Lenden David, des Fleisches </w:t>
      </w:r>
      <w:proofErr w:type="spellStart"/>
      <w:r>
        <w:rPr>
          <w:rStyle w:val="Fett"/>
        </w:rPr>
        <w:t>unde</w:t>
      </w:r>
      <w:proofErr w:type="spellEnd"/>
      <w:r>
        <w:rPr>
          <w:rStyle w:val="Fett"/>
        </w:rPr>
        <w:t xml:space="preserve"> </w:t>
      </w:r>
      <w:proofErr w:type="spellStart"/>
      <w:r>
        <w:rPr>
          <w:rStyle w:val="Fett"/>
        </w:rPr>
        <w:t>Blodes</w:t>
      </w:r>
      <w:proofErr w:type="spellEnd"/>
      <w:r>
        <w:rPr>
          <w:rStyle w:val="Fett"/>
        </w:rPr>
        <w:t xml:space="preserve">, dat de Kinder </w:t>
      </w:r>
      <w:proofErr w:type="spellStart"/>
      <w:r>
        <w:rPr>
          <w:rStyle w:val="Fett"/>
        </w:rPr>
        <w:t>hebben</w:t>
      </w:r>
      <w:proofErr w:type="spellEnd"/>
      <w:r>
        <w:rPr>
          <w:rStyle w:val="Fett"/>
        </w:rPr>
        <w:t xml:space="preserve">, </w:t>
      </w:r>
      <w:proofErr w:type="spellStart"/>
      <w:r>
        <w:rPr>
          <w:rStyle w:val="Fett"/>
        </w:rPr>
        <w:t>deelhafftich</w:t>
      </w:r>
      <w:proofErr w:type="spellEnd"/>
      <w:r>
        <w:rPr>
          <w:rStyle w:val="Fett"/>
        </w:rPr>
        <w:t xml:space="preserve"> geworden, </w:t>
      </w:r>
      <w:proofErr w:type="spellStart"/>
      <w:r>
        <w:rPr>
          <w:rStyle w:val="Fett"/>
        </w:rPr>
        <w:t>unde</w:t>
      </w:r>
      <w:proofErr w:type="spellEnd"/>
      <w:r>
        <w:rPr>
          <w:rStyle w:val="Fett"/>
        </w:rPr>
        <w:t xml:space="preserve"> also ein </w:t>
      </w:r>
      <w:proofErr w:type="spellStart"/>
      <w:r>
        <w:rPr>
          <w:rStyle w:val="Fett"/>
        </w:rPr>
        <w:t>ware</w:t>
      </w:r>
      <w:proofErr w:type="spellEnd"/>
      <w:r>
        <w:rPr>
          <w:rStyle w:val="Fett"/>
        </w:rPr>
        <w:t xml:space="preserve"> </w:t>
      </w:r>
      <w:proofErr w:type="spellStart"/>
      <w:r>
        <w:rPr>
          <w:rStyle w:val="Fett"/>
        </w:rPr>
        <w:t>Minsche</w:t>
      </w:r>
      <w:proofErr w:type="spellEnd"/>
      <w:r>
        <w:rPr>
          <w:rStyle w:val="Fett"/>
        </w:rPr>
        <w:t xml:space="preserve">, uns in allen </w:t>
      </w:r>
      <w:proofErr w:type="spellStart"/>
      <w:r>
        <w:rPr>
          <w:rStyle w:val="Fett"/>
        </w:rPr>
        <w:t>gelyck</w:t>
      </w:r>
      <w:proofErr w:type="spellEnd"/>
      <w:r>
        <w:rPr>
          <w:rStyle w:val="Fett"/>
        </w:rPr>
        <w:t xml:space="preserve">, </w:t>
      </w:r>
      <w:proofErr w:type="spellStart"/>
      <w:r>
        <w:rPr>
          <w:rStyle w:val="Fett"/>
        </w:rPr>
        <w:t>uthgenomen</w:t>
      </w:r>
      <w:proofErr w:type="spellEnd"/>
      <w:r>
        <w:rPr>
          <w:rStyle w:val="Fett"/>
        </w:rPr>
        <w:t xml:space="preserve"> de Sünde, geboren, So dat he </w:t>
      </w:r>
      <w:proofErr w:type="spellStart"/>
      <w:r>
        <w:rPr>
          <w:rStyle w:val="Fett"/>
        </w:rPr>
        <w:t>nhu</w:t>
      </w:r>
      <w:proofErr w:type="spellEnd"/>
      <w:r>
        <w:rPr>
          <w:rStyle w:val="Fett"/>
        </w:rPr>
        <w:t xml:space="preserve"> </w:t>
      </w:r>
      <w:proofErr w:type="spellStart"/>
      <w:r>
        <w:rPr>
          <w:rStyle w:val="Fett"/>
        </w:rPr>
        <w:t>ware</w:t>
      </w:r>
      <w:proofErr w:type="spellEnd"/>
      <w:r>
        <w:rPr>
          <w:rStyle w:val="Fett"/>
        </w:rPr>
        <w:t xml:space="preserve"> </w:t>
      </w:r>
      <w:proofErr w:type="spellStart"/>
      <w:r>
        <w:rPr>
          <w:rStyle w:val="Fett"/>
        </w:rPr>
        <w:t>Godt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Minsche</w:t>
      </w:r>
      <w:proofErr w:type="spellEnd"/>
      <w:r>
        <w:rPr>
          <w:rStyle w:val="Fett"/>
        </w:rPr>
        <w:t xml:space="preserve">, in ein Person, </w:t>
      </w:r>
      <w:proofErr w:type="spellStart"/>
      <w:r>
        <w:rPr>
          <w:rStyle w:val="Fett"/>
        </w:rPr>
        <w:t>unse</w:t>
      </w:r>
      <w:proofErr w:type="spellEnd"/>
      <w:r>
        <w:rPr>
          <w:rStyle w:val="Fett"/>
        </w:rPr>
        <w:t xml:space="preserve"> </w:t>
      </w:r>
      <w:proofErr w:type="spellStart"/>
      <w:r>
        <w:rPr>
          <w:rStyle w:val="Fett"/>
        </w:rPr>
        <w:t>enige</w:t>
      </w:r>
      <w:proofErr w:type="spellEnd"/>
      <w:r>
        <w:rPr>
          <w:rStyle w:val="Fett"/>
        </w:rPr>
        <w:t xml:space="preserve"> </w:t>
      </w:r>
      <w:proofErr w:type="spellStart"/>
      <w:r>
        <w:rPr>
          <w:rStyle w:val="Fett"/>
        </w:rPr>
        <w:t>unde</w:t>
      </w:r>
      <w:proofErr w:type="spellEnd"/>
      <w:r>
        <w:rPr>
          <w:rStyle w:val="Fett"/>
        </w:rPr>
        <w:t xml:space="preserve"> ewige </w:t>
      </w:r>
      <w:proofErr w:type="spellStart"/>
      <w:r>
        <w:rPr>
          <w:rStyle w:val="Fett"/>
        </w:rPr>
        <w:t>Middeler</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Hogeprester</w:t>
      </w:r>
      <w:proofErr w:type="spellEnd"/>
      <w:r>
        <w:rPr>
          <w:rStyle w:val="Fett"/>
        </w:rPr>
        <w:t xml:space="preserve"> </w:t>
      </w:r>
      <w:proofErr w:type="spellStart"/>
      <w:r>
        <w:rPr>
          <w:rStyle w:val="Fett"/>
        </w:rPr>
        <w:t>is</w:t>
      </w:r>
      <w:proofErr w:type="spellEnd"/>
      <w:r>
        <w:rPr>
          <w:rStyle w:val="Fett"/>
        </w:rPr>
        <w:t>.</w:t>
      </w:r>
      <w:r>
        <w:t xml:space="preserve"> </w:t>
      </w:r>
    </w:p>
    <w:p w14:paraId="1D9F57A1" w14:textId="77777777" w:rsidR="001F22E0" w:rsidRDefault="001F22E0" w:rsidP="001F22E0">
      <w:pPr>
        <w:pStyle w:val="StandardWeb"/>
      </w:pPr>
      <w:r>
        <w:t xml:space="preserve">34. Wat </w:t>
      </w:r>
      <w:proofErr w:type="spellStart"/>
      <w:r>
        <w:t>hefft</w:t>
      </w:r>
      <w:proofErr w:type="spellEnd"/>
      <w:r>
        <w:t xml:space="preserve"> JEsus CHristus </w:t>
      </w:r>
      <w:proofErr w:type="spellStart"/>
      <w:r>
        <w:t>alse</w:t>
      </w:r>
      <w:proofErr w:type="spellEnd"/>
      <w:r>
        <w:t xml:space="preserve"> </w:t>
      </w:r>
      <w:proofErr w:type="spellStart"/>
      <w:r>
        <w:t>unse</w:t>
      </w:r>
      <w:proofErr w:type="spellEnd"/>
      <w:r>
        <w:t xml:space="preserve"> </w:t>
      </w:r>
      <w:proofErr w:type="spellStart"/>
      <w:r>
        <w:t>Middeler</w:t>
      </w:r>
      <w:proofErr w:type="spellEnd"/>
      <w:r>
        <w:t xml:space="preserve"> </w:t>
      </w:r>
      <w:proofErr w:type="spellStart"/>
      <w:r>
        <w:t>unde</w:t>
      </w:r>
      <w:proofErr w:type="spellEnd"/>
      <w:r>
        <w:t xml:space="preserve"> </w:t>
      </w:r>
      <w:proofErr w:type="spellStart"/>
      <w:r>
        <w:t>Hogeprester</w:t>
      </w:r>
      <w:proofErr w:type="spellEnd"/>
      <w:r>
        <w:t xml:space="preserve">, </w:t>
      </w:r>
      <w:proofErr w:type="spellStart"/>
      <w:r>
        <w:t>tho</w:t>
      </w:r>
      <w:proofErr w:type="spellEnd"/>
      <w:r>
        <w:t xml:space="preserve"> unser </w:t>
      </w:r>
      <w:proofErr w:type="spellStart"/>
      <w:r>
        <w:t>Erlösinge</w:t>
      </w:r>
      <w:proofErr w:type="spellEnd"/>
      <w:r>
        <w:t xml:space="preserve"> </w:t>
      </w:r>
      <w:proofErr w:type="spellStart"/>
      <w:r>
        <w:t>gedan</w:t>
      </w:r>
      <w:proofErr w:type="spellEnd"/>
      <w:r>
        <w:t>?</w:t>
      </w:r>
      <w:r>
        <w:br/>
      </w:r>
      <w:r>
        <w:rPr>
          <w:rStyle w:val="Fett"/>
        </w:rPr>
        <w:t xml:space="preserve">HE </w:t>
      </w:r>
      <w:proofErr w:type="spellStart"/>
      <w:r>
        <w:rPr>
          <w:rStyle w:val="Fett"/>
        </w:rPr>
        <w:t>hefft</w:t>
      </w:r>
      <w:proofErr w:type="spellEnd"/>
      <w:r>
        <w:rPr>
          <w:rStyle w:val="Fett"/>
        </w:rPr>
        <w:t xml:space="preserve"> </w:t>
      </w:r>
      <w:proofErr w:type="spellStart"/>
      <w:r>
        <w:rPr>
          <w:rStyle w:val="Fett"/>
        </w:rPr>
        <w:t>geleden</w:t>
      </w:r>
      <w:proofErr w:type="spellEnd"/>
      <w:r>
        <w:rPr>
          <w:rStyle w:val="Fett"/>
        </w:rPr>
        <w:t xml:space="preserve">, </w:t>
      </w:r>
      <w:proofErr w:type="spellStart"/>
      <w:r>
        <w:rPr>
          <w:rStyle w:val="Fett"/>
        </w:rPr>
        <w:t>under</w:t>
      </w:r>
      <w:proofErr w:type="spellEnd"/>
      <w:r>
        <w:rPr>
          <w:rStyle w:val="Fett"/>
        </w:rPr>
        <w:t xml:space="preserve"> dem Richter Pontio Pilato, </w:t>
      </w:r>
      <w:proofErr w:type="spellStart"/>
      <w:r>
        <w:rPr>
          <w:rStyle w:val="Fett"/>
        </w:rPr>
        <w:t>gecrütziget</w:t>
      </w:r>
      <w:proofErr w:type="spellEnd"/>
      <w:r>
        <w:rPr>
          <w:rStyle w:val="Fett"/>
        </w:rPr>
        <w:t xml:space="preserve">, </w:t>
      </w:r>
      <w:proofErr w:type="spellStart"/>
      <w:r>
        <w:rPr>
          <w:rStyle w:val="Fett"/>
        </w:rPr>
        <w:t>gestorven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begraven</w:t>
      </w:r>
      <w:proofErr w:type="spellEnd"/>
      <w:r>
        <w:rPr>
          <w:rStyle w:val="Fett"/>
        </w:rPr>
        <w:t xml:space="preserve">, </w:t>
      </w:r>
      <w:proofErr w:type="spellStart"/>
      <w:r>
        <w:rPr>
          <w:rStyle w:val="Fett"/>
        </w:rPr>
        <w:t>onde</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neddergevaren</w:t>
      </w:r>
      <w:proofErr w:type="spellEnd"/>
      <w:r>
        <w:rPr>
          <w:rStyle w:val="Fett"/>
        </w:rPr>
        <w:t xml:space="preserve"> </w:t>
      </w:r>
      <w:proofErr w:type="spellStart"/>
      <w:r>
        <w:rPr>
          <w:rStyle w:val="Fett"/>
        </w:rPr>
        <w:t>tho</w:t>
      </w:r>
      <w:proofErr w:type="spellEnd"/>
      <w:r>
        <w:rPr>
          <w:rStyle w:val="Fett"/>
        </w:rPr>
        <w:t xml:space="preserve"> der Hellen.</w:t>
      </w:r>
      <w:r>
        <w:t xml:space="preserve"> </w:t>
      </w:r>
    </w:p>
    <w:p w14:paraId="04F17304" w14:textId="77777777" w:rsidR="001F22E0" w:rsidRDefault="001F22E0" w:rsidP="001F22E0">
      <w:pPr>
        <w:pStyle w:val="StandardWeb"/>
      </w:pPr>
      <w:r>
        <w:t xml:space="preserve">35. Wat </w:t>
      </w:r>
      <w:proofErr w:type="spellStart"/>
      <w:r>
        <w:t>gelövestu</w:t>
      </w:r>
      <w:proofErr w:type="spellEnd"/>
      <w:r>
        <w:t xml:space="preserve"> </w:t>
      </w:r>
      <w:proofErr w:type="spellStart"/>
      <w:r>
        <w:t>hyrinne</w:t>
      </w:r>
      <w:proofErr w:type="spellEnd"/>
      <w:r>
        <w:t>?</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dat JEsus Christus </w:t>
      </w:r>
      <w:proofErr w:type="spellStart"/>
      <w:r>
        <w:rPr>
          <w:rStyle w:val="Fett"/>
        </w:rPr>
        <w:t>myn</w:t>
      </w:r>
      <w:proofErr w:type="spellEnd"/>
      <w:r>
        <w:rPr>
          <w:rStyle w:val="Fett"/>
        </w:rPr>
        <w:t xml:space="preserve"> </w:t>
      </w:r>
      <w:proofErr w:type="spellStart"/>
      <w:r>
        <w:rPr>
          <w:rStyle w:val="Fett"/>
        </w:rPr>
        <w:t>Hogeprester</w:t>
      </w:r>
      <w:proofErr w:type="spellEnd"/>
      <w:r>
        <w:rPr>
          <w:rStyle w:val="Fett"/>
        </w:rPr>
        <w:t xml:space="preserve">, sick </w:t>
      </w:r>
      <w:proofErr w:type="spellStart"/>
      <w:r>
        <w:rPr>
          <w:rStyle w:val="Fett"/>
        </w:rPr>
        <w:t>sulvest</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myner</w:t>
      </w:r>
      <w:proofErr w:type="spellEnd"/>
      <w:r>
        <w:rPr>
          <w:rStyle w:val="Fett"/>
        </w:rPr>
        <w:t xml:space="preserve"> </w:t>
      </w:r>
      <w:proofErr w:type="spellStart"/>
      <w:r>
        <w:rPr>
          <w:rStyle w:val="Fett"/>
        </w:rPr>
        <w:t>Erlösinge</w:t>
      </w:r>
      <w:proofErr w:type="spellEnd"/>
      <w:r>
        <w:rPr>
          <w:rStyle w:val="Fett"/>
        </w:rPr>
        <w:t xml:space="preserve"> am holte des </w:t>
      </w:r>
      <w:proofErr w:type="spellStart"/>
      <w:r>
        <w:rPr>
          <w:rStyle w:val="Fett"/>
        </w:rPr>
        <w:t>Crützes</w:t>
      </w:r>
      <w:proofErr w:type="spellEnd"/>
      <w:r>
        <w:rPr>
          <w:rStyle w:val="Fett"/>
        </w:rPr>
        <w:t xml:space="preserve"> </w:t>
      </w:r>
      <w:proofErr w:type="spellStart"/>
      <w:r>
        <w:rPr>
          <w:rStyle w:val="Fett"/>
        </w:rPr>
        <w:t>geoffert</w:t>
      </w:r>
      <w:proofErr w:type="spellEnd"/>
      <w:r>
        <w:rPr>
          <w:rStyle w:val="Fett"/>
        </w:rPr>
        <w:t xml:space="preserve">, </w:t>
      </w:r>
      <w:proofErr w:type="spellStart"/>
      <w:r>
        <w:rPr>
          <w:rStyle w:val="Fett"/>
        </w:rPr>
        <w:t>unde</w:t>
      </w:r>
      <w:proofErr w:type="spellEnd"/>
      <w:r>
        <w:rPr>
          <w:rStyle w:val="Fett"/>
        </w:rPr>
        <w:t xml:space="preserve"> an </w:t>
      </w:r>
      <w:proofErr w:type="spellStart"/>
      <w:r>
        <w:rPr>
          <w:rStyle w:val="Fett"/>
        </w:rPr>
        <w:t>synem</w:t>
      </w:r>
      <w:proofErr w:type="spellEnd"/>
      <w:r>
        <w:rPr>
          <w:rStyle w:val="Fett"/>
        </w:rPr>
        <w:t xml:space="preserve"> </w:t>
      </w:r>
      <w:proofErr w:type="spellStart"/>
      <w:r>
        <w:rPr>
          <w:rStyle w:val="Fett"/>
        </w:rPr>
        <w:t>Lyve</w:t>
      </w:r>
      <w:proofErr w:type="spellEnd"/>
      <w:r>
        <w:rPr>
          <w:rStyle w:val="Fett"/>
        </w:rPr>
        <w:t xml:space="preserve">, den aller </w:t>
      </w:r>
      <w:proofErr w:type="spellStart"/>
      <w:r>
        <w:rPr>
          <w:rStyle w:val="Fett"/>
        </w:rPr>
        <w:t>gruwlicksten</w:t>
      </w:r>
      <w:proofErr w:type="spellEnd"/>
      <w:r>
        <w:rPr>
          <w:rStyle w:val="Fett"/>
        </w:rPr>
        <w:t xml:space="preserve"> </w:t>
      </w:r>
      <w:proofErr w:type="spellStart"/>
      <w:r>
        <w:rPr>
          <w:rStyle w:val="Fett"/>
        </w:rPr>
        <w:t>Dodt</w:t>
      </w:r>
      <w:proofErr w:type="spellEnd"/>
      <w:r>
        <w:rPr>
          <w:rStyle w:val="Fett"/>
        </w:rPr>
        <w:t xml:space="preserve"> </w:t>
      </w:r>
      <w:proofErr w:type="spellStart"/>
      <w:r>
        <w:rPr>
          <w:rStyle w:val="Fett"/>
        </w:rPr>
        <w:t>unde</w:t>
      </w:r>
      <w:proofErr w:type="spellEnd"/>
      <w:r>
        <w:rPr>
          <w:rStyle w:val="Fett"/>
        </w:rPr>
        <w:t xml:space="preserve"> straffe, (der </w:t>
      </w:r>
      <w:proofErr w:type="spellStart"/>
      <w:r>
        <w:rPr>
          <w:rStyle w:val="Fett"/>
        </w:rPr>
        <w:t>wy</w:t>
      </w:r>
      <w:proofErr w:type="spellEnd"/>
      <w:r>
        <w:rPr>
          <w:rStyle w:val="Fett"/>
        </w:rPr>
        <w:t xml:space="preserve"> </w:t>
      </w:r>
      <w:proofErr w:type="spellStart"/>
      <w:r>
        <w:rPr>
          <w:rStyle w:val="Fett"/>
        </w:rPr>
        <w:t>nha</w:t>
      </w:r>
      <w:proofErr w:type="spellEnd"/>
      <w:r>
        <w:rPr>
          <w:rStyle w:val="Fett"/>
        </w:rPr>
        <w:t xml:space="preserve"> dem </w:t>
      </w:r>
      <w:proofErr w:type="spellStart"/>
      <w:r>
        <w:rPr>
          <w:rStyle w:val="Fett"/>
        </w:rPr>
        <w:t>Gesette</w:t>
      </w:r>
      <w:proofErr w:type="spellEnd"/>
      <w:r>
        <w:rPr>
          <w:rStyle w:val="Fett"/>
        </w:rPr>
        <w:t xml:space="preserve"> </w:t>
      </w:r>
      <w:proofErr w:type="spellStart"/>
      <w:r>
        <w:rPr>
          <w:rStyle w:val="Fett"/>
        </w:rPr>
        <w:t>schuldich</w:t>
      </w:r>
      <w:proofErr w:type="spellEnd"/>
      <w:r>
        <w:rPr>
          <w:rStyle w:val="Fett"/>
        </w:rPr>
        <w:t xml:space="preserve"> </w:t>
      </w:r>
      <w:proofErr w:type="spellStart"/>
      <w:r>
        <w:rPr>
          <w:rStyle w:val="Fett"/>
        </w:rPr>
        <w:t>weren</w:t>
      </w:r>
      <w:proofErr w:type="spellEnd"/>
      <w:r>
        <w:rPr>
          <w:rStyle w:val="Fett"/>
        </w:rPr>
        <w:t xml:space="preserve">) </w:t>
      </w:r>
      <w:proofErr w:type="spellStart"/>
      <w:r>
        <w:rPr>
          <w:rStyle w:val="Fett"/>
        </w:rPr>
        <w:t>geleden</w:t>
      </w:r>
      <w:proofErr w:type="spellEnd"/>
      <w:r>
        <w:rPr>
          <w:rStyle w:val="Fett"/>
        </w:rPr>
        <w:t xml:space="preserve"> </w:t>
      </w:r>
      <w:proofErr w:type="spellStart"/>
      <w:r>
        <w:rPr>
          <w:rStyle w:val="Fett"/>
        </w:rPr>
        <w:t>hefft</w:t>
      </w:r>
      <w:proofErr w:type="spellEnd"/>
      <w:r>
        <w:rPr>
          <w:rStyle w:val="Fett"/>
        </w:rPr>
        <w:t>.</w:t>
      </w:r>
      <w:r>
        <w:t xml:space="preserve"> </w:t>
      </w:r>
    </w:p>
    <w:p w14:paraId="3DD6046B" w14:textId="77777777" w:rsidR="001F22E0" w:rsidRDefault="001F22E0" w:rsidP="001F22E0">
      <w:pPr>
        <w:pStyle w:val="StandardWeb"/>
      </w:pPr>
      <w:r>
        <w:t>36. Wat mehr?</w:t>
      </w:r>
      <w:r>
        <w:br/>
      </w:r>
      <w:proofErr w:type="spellStart"/>
      <w:r>
        <w:rPr>
          <w:rStyle w:val="Fett"/>
        </w:rPr>
        <w:t>DAt</w:t>
      </w:r>
      <w:proofErr w:type="spellEnd"/>
      <w:r>
        <w:rPr>
          <w:rStyle w:val="Fett"/>
        </w:rPr>
        <w:t xml:space="preserve"> he </w:t>
      </w:r>
      <w:proofErr w:type="spellStart"/>
      <w:r>
        <w:rPr>
          <w:rStyle w:val="Fett"/>
        </w:rPr>
        <w:t>ock</w:t>
      </w:r>
      <w:proofErr w:type="spellEnd"/>
      <w:r>
        <w:rPr>
          <w:rStyle w:val="Fett"/>
        </w:rPr>
        <w:t xml:space="preserve"> </w:t>
      </w:r>
      <w:proofErr w:type="spellStart"/>
      <w:r>
        <w:rPr>
          <w:rStyle w:val="Fett"/>
        </w:rPr>
        <w:t>dardeneven</w:t>
      </w:r>
      <w:proofErr w:type="spellEnd"/>
      <w:r>
        <w:rPr>
          <w:rStyle w:val="Fett"/>
        </w:rPr>
        <w:t xml:space="preserve"> in der </w:t>
      </w:r>
      <w:proofErr w:type="spellStart"/>
      <w:r>
        <w:rPr>
          <w:rStyle w:val="Fett"/>
        </w:rPr>
        <w:t>anvechtinge</w:t>
      </w:r>
      <w:proofErr w:type="spellEnd"/>
      <w:r>
        <w:rPr>
          <w:rStyle w:val="Fett"/>
        </w:rPr>
        <w:t xml:space="preserve"> des </w:t>
      </w:r>
      <w:proofErr w:type="spellStart"/>
      <w:r>
        <w:rPr>
          <w:rStyle w:val="Fett"/>
        </w:rPr>
        <w:t>uthherlicken</w:t>
      </w:r>
      <w:proofErr w:type="spellEnd"/>
      <w:r>
        <w:rPr>
          <w:rStyle w:val="Fett"/>
        </w:rPr>
        <w:t xml:space="preserve"> </w:t>
      </w:r>
      <w:proofErr w:type="spellStart"/>
      <w:r>
        <w:rPr>
          <w:rStyle w:val="Fett"/>
        </w:rPr>
        <w:t>tydtlicken</w:t>
      </w:r>
      <w:proofErr w:type="spellEnd"/>
      <w:r>
        <w:rPr>
          <w:rStyle w:val="Fett"/>
        </w:rPr>
        <w:t xml:space="preserve"> </w:t>
      </w:r>
      <w:proofErr w:type="spellStart"/>
      <w:r>
        <w:rPr>
          <w:rStyle w:val="Fett"/>
        </w:rPr>
        <w:t>Lydendes</w:t>
      </w:r>
      <w:proofErr w:type="spellEnd"/>
      <w:r>
        <w:rPr>
          <w:rStyle w:val="Fett"/>
        </w:rPr>
        <w:t xml:space="preserve">, </w:t>
      </w:r>
      <w:proofErr w:type="spellStart"/>
      <w:r>
        <w:rPr>
          <w:rStyle w:val="Fett"/>
        </w:rPr>
        <w:t>inwendich</w:t>
      </w:r>
      <w:proofErr w:type="spellEnd"/>
      <w:r>
        <w:rPr>
          <w:rStyle w:val="Fett"/>
        </w:rPr>
        <w:t xml:space="preserve"> an </w:t>
      </w:r>
      <w:proofErr w:type="spellStart"/>
      <w:r>
        <w:rPr>
          <w:rStyle w:val="Fett"/>
        </w:rPr>
        <w:t>syner</w:t>
      </w:r>
      <w:proofErr w:type="spellEnd"/>
      <w:r>
        <w:rPr>
          <w:rStyle w:val="Fett"/>
        </w:rPr>
        <w:t xml:space="preserve"> Seelen, den </w:t>
      </w:r>
      <w:proofErr w:type="spellStart"/>
      <w:r>
        <w:rPr>
          <w:rStyle w:val="Fett"/>
        </w:rPr>
        <w:t>Torn</w:t>
      </w:r>
      <w:proofErr w:type="spellEnd"/>
      <w:r>
        <w:rPr>
          <w:rStyle w:val="Fett"/>
        </w:rPr>
        <w:t xml:space="preserve"> Gades </w:t>
      </w:r>
      <w:proofErr w:type="spellStart"/>
      <w:r>
        <w:rPr>
          <w:rStyle w:val="Fett"/>
        </w:rPr>
        <w:t>unde</w:t>
      </w:r>
      <w:proofErr w:type="spellEnd"/>
      <w:r>
        <w:rPr>
          <w:rStyle w:val="Fett"/>
        </w:rPr>
        <w:t xml:space="preserve"> </w:t>
      </w:r>
      <w:proofErr w:type="spellStart"/>
      <w:r>
        <w:rPr>
          <w:rStyle w:val="Fett"/>
        </w:rPr>
        <w:t>Pyne</w:t>
      </w:r>
      <w:proofErr w:type="spellEnd"/>
      <w:r>
        <w:rPr>
          <w:rStyle w:val="Fett"/>
        </w:rPr>
        <w:t xml:space="preserve"> der Hellen </w:t>
      </w:r>
      <w:proofErr w:type="spellStart"/>
      <w:r>
        <w:rPr>
          <w:rStyle w:val="Fett"/>
        </w:rPr>
        <w:t>gesmecket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my</w:t>
      </w:r>
      <w:proofErr w:type="spellEnd"/>
      <w:r>
        <w:rPr>
          <w:rStyle w:val="Fett"/>
        </w:rPr>
        <w:t xml:space="preserve"> van </w:t>
      </w:r>
      <w:proofErr w:type="spellStart"/>
      <w:r>
        <w:rPr>
          <w:rStyle w:val="Fett"/>
        </w:rPr>
        <w:t>dersülvigen</w:t>
      </w:r>
      <w:proofErr w:type="spellEnd"/>
      <w:r>
        <w:rPr>
          <w:rStyle w:val="Fett"/>
        </w:rPr>
        <w:t xml:space="preserve"> erlöset </w:t>
      </w:r>
      <w:proofErr w:type="spellStart"/>
      <w:r>
        <w:rPr>
          <w:rStyle w:val="Fett"/>
        </w:rPr>
        <w:t>hefft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thor</w:t>
      </w:r>
      <w:proofErr w:type="spellEnd"/>
      <w:r>
        <w:rPr>
          <w:rStyle w:val="Fett"/>
        </w:rPr>
        <w:t xml:space="preserve"> </w:t>
      </w:r>
      <w:proofErr w:type="spellStart"/>
      <w:r>
        <w:rPr>
          <w:rStyle w:val="Fett"/>
        </w:rPr>
        <w:t>sekerheit</w:t>
      </w:r>
      <w:proofErr w:type="spellEnd"/>
      <w:r>
        <w:rPr>
          <w:rStyle w:val="Fett"/>
        </w:rPr>
        <w:t xml:space="preserve"> </w:t>
      </w:r>
      <w:proofErr w:type="spellStart"/>
      <w:r>
        <w:rPr>
          <w:rStyle w:val="Fett"/>
        </w:rPr>
        <w:t>synes</w:t>
      </w:r>
      <w:proofErr w:type="spellEnd"/>
      <w:r>
        <w:rPr>
          <w:rStyle w:val="Fett"/>
        </w:rPr>
        <w:t xml:space="preserve"> </w:t>
      </w:r>
      <w:proofErr w:type="spellStart"/>
      <w:r>
        <w:rPr>
          <w:rStyle w:val="Fett"/>
        </w:rPr>
        <w:t>Dodes</w:t>
      </w:r>
      <w:proofErr w:type="spellEnd"/>
      <w:r>
        <w:rPr>
          <w:rStyle w:val="Fett"/>
        </w:rPr>
        <w:t xml:space="preserve">, und </w:t>
      </w:r>
      <w:proofErr w:type="spellStart"/>
      <w:r>
        <w:rPr>
          <w:rStyle w:val="Fett"/>
        </w:rPr>
        <w:t>Hilliginge</w:t>
      </w:r>
      <w:proofErr w:type="spellEnd"/>
      <w:r>
        <w:rPr>
          <w:rStyle w:val="Fett"/>
        </w:rPr>
        <w:t xml:space="preserve"> </w:t>
      </w:r>
      <w:proofErr w:type="spellStart"/>
      <w:r>
        <w:rPr>
          <w:rStyle w:val="Fett"/>
        </w:rPr>
        <w:t>myner</w:t>
      </w:r>
      <w:proofErr w:type="spellEnd"/>
      <w:r>
        <w:rPr>
          <w:rStyle w:val="Fett"/>
        </w:rPr>
        <w:t xml:space="preserve"> </w:t>
      </w:r>
      <w:proofErr w:type="spellStart"/>
      <w:r>
        <w:rPr>
          <w:rStyle w:val="Fett"/>
        </w:rPr>
        <w:t>Begreffnisse</w:t>
      </w:r>
      <w:proofErr w:type="spellEnd"/>
      <w:r>
        <w:rPr>
          <w:rStyle w:val="Fett"/>
        </w:rPr>
        <w:t xml:space="preserve"> </w:t>
      </w:r>
      <w:proofErr w:type="spellStart"/>
      <w:r>
        <w:rPr>
          <w:rStyle w:val="Fett"/>
        </w:rPr>
        <w:t>begraven</w:t>
      </w:r>
      <w:proofErr w:type="spellEnd"/>
      <w:r>
        <w:rPr>
          <w:rStyle w:val="Fett"/>
        </w:rPr>
        <w:t>.</w:t>
      </w:r>
      <w:r>
        <w:t xml:space="preserve"> </w:t>
      </w:r>
    </w:p>
    <w:p w14:paraId="56745DE7" w14:textId="77777777" w:rsidR="001F22E0" w:rsidRDefault="001F22E0" w:rsidP="001F22E0">
      <w:pPr>
        <w:pStyle w:val="StandardWeb"/>
      </w:pPr>
      <w:r>
        <w:t xml:space="preserve">37. </w:t>
      </w:r>
      <w:proofErr w:type="spellStart"/>
      <w:r>
        <w:t>Hefft</w:t>
      </w:r>
      <w:proofErr w:type="spellEnd"/>
      <w:r>
        <w:t xml:space="preserve"> </w:t>
      </w:r>
      <w:proofErr w:type="spellStart"/>
      <w:r>
        <w:t>unse</w:t>
      </w:r>
      <w:proofErr w:type="spellEnd"/>
      <w:r>
        <w:t xml:space="preserve"> </w:t>
      </w:r>
      <w:proofErr w:type="spellStart"/>
      <w:r>
        <w:t>Hogeprester</w:t>
      </w:r>
      <w:proofErr w:type="spellEnd"/>
      <w:r>
        <w:t xml:space="preserve"> </w:t>
      </w:r>
      <w:proofErr w:type="spellStart"/>
      <w:r>
        <w:t>ock</w:t>
      </w:r>
      <w:proofErr w:type="spellEnd"/>
      <w:r>
        <w:t xml:space="preserve"> mehr </w:t>
      </w:r>
      <w:proofErr w:type="spellStart"/>
      <w:r>
        <w:t>tho</w:t>
      </w:r>
      <w:proofErr w:type="spellEnd"/>
      <w:r>
        <w:t xml:space="preserve"> unser </w:t>
      </w:r>
      <w:proofErr w:type="spellStart"/>
      <w:r>
        <w:t>Erlösinge</w:t>
      </w:r>
      <w:proofErr w:type="spellEnd"/>
      <w:r>
        <w:t xml:space="preserve"> </w:t>
      </w:r>
      <w:proofErr w:type="spellStart"/>
      <w:r>
        <w:t>uthgerichtet</w:t>
      </w:r>
      <w:proofErr w:type="spellEnd"/>
      <w:r>
        <w:t>?</w:t>
      </w:r>
      <w:r>
        <w:br/>
      </w:r>
      <w:r>
        <w:rPr>
          <w:rStyle w:val="Fett"/>
        </w:rPr>
        <w:t xml:space="preserve">JA, he </w:t>
      </w:r>
      <w:proofErr w:type="spellStart"/>
      <w:r>
        <w:rPr>
          <w:rStyle w:val="Fett"/>
        </w:rPr>
        <w:t>is</w:t>
      </w:r>
      <w:proofErr w:type="spellEnd"/>
      <w:r>
        <w:rPr>
          <w:rStyle w:val="Fett"/>
        </w:rPr>
        <w:t xml:space="preserve"> am </w:t>
      </w:r>
      <w:proofErr w:type="spellStart"/>
      <w:r>
        <w:rPr>
          <w:rStyle w:val="Fett"/>
        </w:rPr>
        <w:t>drüdden</w:t>
      </w:r>
      <w:proofErr w:type="spellEnd"/>
      <w:r>
        <w:rPr>
          <w:rStyle w:val="Fett"/>
        </w:rPr>
        <w:t xml:space="preserve"> </w:t>
      </w:r>
      <w:proofErr w:type="spellStart"/>
      <w:r>
        <w:rPr>
          <w:rStyle w:val="Fett"/>
        </w:rPr>
        <w:t>dage</w:t>
      </w:r>
      <w:proofErr w:type="spellEnd"/>
      <w:r>
        <w:rPr>
          <w:rStyle w:val="Fett"/>
        </w:rPr>
        <w:t xml:space="preserve"> </w:t>
      </w:r>
      <w:proofErr w:type="spellStart"/>
      <w:r>
        <w:rPr>
          <w:rStyle w:val="Fett"/>
        </w:rPr>
        <w:t>wedder</w:t>
      </w:r>
      <w:proofErr w:type="spellEnd"/>
      <w:r>
        <w:rPr>
          <w:rStyle w:val="Fett"/>
        </w:rPr>
        <w:t xml:space="preserve"> </w:t>
      </w:r>
      <w:proofErr w:type="spellStart"/>
      <w:r>
        <w:rPr>
          <w:rStyle w:val="Fett"/>
        </w:rPr>
        <w:t>upgestan</w:t>
      </w:r>
      <w:proofErr w:type="spellEnd"/>
      <w:r>
        <w:rPr>
          <w:rStyle w:val="Fett"/>
        </w:rPr>
        <w:t xml:space="preserve"> van den </w:t>
      </w:r>
      <w:proofErr w:type="spellStart"/>
      <w:r>
        <w:rPr>
          <w:rStyle w:val="Fett"/>
        </w:rPr>
        <w:t>Doden</w:t>
      </w:r>
      <w:proofErr w:type="spellEnd"/>
      <w:r>
        <w:rPr>
          <w:rStyle w:val="Fett"/>
        </w:rPr>
        <w:t>.</w:t>
      </w:r>
      <w:r>
        <w:t xml:space="preserve"> </w:t>
      </w:r>
    </w:p>
    <w:p w14:paraId="49434960" w14:textId="77777777" w:rsidR="001F22E0" w:rsidRDefault="001F22E0" w:rsidP="001F22E0">
      <w:pPr>
        <w:pStyle w:val="StandardWeb"/>
      </w:pPr>
      <w:r>
        <w:t xml:space="preserve">38. Wat </w:t>
      </w:r>
      <w:proofErr w:type="spellStart"/>
      <w:r>
        <w:t>gelövestu</w:t>
      </w:r>
      <w:proofErr w:type="spellEnd"/>
      <w:r>
        <w:t xml:space="preserve"> </w:t>
      </w:r>
      <w:proofErr w:type="spellStart"/>
      <w:r>
        <w:t>hyrinne</w:t>
      </w:r>
      <w:proofErr w:type="spellEnd"/>
      <w:r>
        <w:t>?</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w:t>
      </w:r>
      <w:proofErr w:type="spellStart"/>
      <w:r>
        <w:rPr>
          <w:rStyle w:val="Fett"/>
        </w:rPr>
        <w:t>unde</w:t>
      </w:r>
      <w:proofErr w:type="spellEnd"/>
      <w:r>
        <w:rPr>
          <w:rStyle w:val="Fett"/>
        </w:rPr>
        <w:t xml:space="preserve"> bekenne, dat </w:t>
      </w:r>
      <w:proofErr w:type="spellStart"/>
      <w:r>
        <w:rPr>
          <w:rStyle w:val="Fett"/>
        </w:rPr>
        <w:t>nhademale</w:t>
      </w:r>
      <w:proofErr w:type="spellEnd"/>
      <w:r>
        <w:rPr>
          <w:rStyle w:val="Fett"/>
        </w:rPr>
        <w:t xml:space="preserve"> CHristus JEsus dat </w:t>
      </w:r>
      <w:proofErr w:type="spellStart"/>
      <w:r>
        <w:rPr>
          <w:rStyle w:val="Fett"/>
        </w:rPr>
        <w:t>Gesette</w:t>
      </w:r>
      <w:proofErr w:type="spellEnd"/>
      <w:r>
        <w:rPr>
          <w:rStyle w:val="Fett"/>
        </w:rPr>
        <w:t xml:space="preserve"> </w:t>
      </w:r>
      <w:proofErr w:type="spellStart"/>
      <w:r>
        <w:rPr>
          <w:rStyle w:val="Fett"/>
        </w:rPr>
        <w:t>ock</w:t>
      </w:r>
      <w:proofErr w:type="spellEnd"/>
      <w:r>
        <w:rPr>
          <w:rStyle w:val="Fett"/>
        </w:rPr>
        <w:t xml:space="preserve"> </w:t>
      </w:r>
      <w:proofErr w:type="spellStart"/>
      <w:r>
        <w:rPr>
          <w:rStyle w:val="Fett"/>
        </w:rPr>
        <w:t>vollenkomlick</w:t>
      </w:r>
      <w:proofErr w:type="spellEnd"/>
      <w:r>
        <w:rPr>
          <w:rStyle w:val="Fett"/>
        </w:rPr>
        <w:t xml:space="preserve"> </w:t>
      </w:r>
      <w:proofErr w:type="spellStart"/>
      <w:r>
        <w:rPr>
          <w:rStyle w:val="Fett"/>
        </w:rPr>
        <w:t>geholden</w:t>
      </w:r>
      <w:proofErr w:type="spellEnd"/>
      <w:r>
        <w:rPr>
          <w:rStyle w:val="Fett"/>
        </w:rPr>
        <w:t xml:space="preserve"> </w:t>
      </w:r>
      <w:proofErr w:type="spellStart"/>
      <w:r>
        <w:rPr>
          <w:rStyle w:val="Fett"/>
        </w:rPr>
        <w:t>hadde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em</w:t>
      </w:r>
      <w:proofErr w:type="spellEnd"/>
      <w:r>
        <w:rPr>
          <w:rStyle w:val="Fett"/>
        </w:rPr>
        <w:t xml:space="preserve"> </w:t>
      </w:r>
      <w:proofErr w:type="spellStart"/>
      <w:r>
        <w:rPr>
          <w:rStyle w:val="Fett"/>
        </w:rPr>
        <w:t>derhalven</w:t>
      </w:r>
      <w:proofErr w:type="spellEnd"/>
      <w:r>
        <w:rPr>
          <w:rStyle w:val="Fett"/>
        </w:rPr>
        <w:t xml:space="preserve"> </w:t>
      </w:r>
      <w:proofErr w:type="spellStart"/>
      <w:r>
        <w:rPr>
          <w:rStyle w:val="Fett"/>
        </w:rPr>
        <w:t>uha</w:t>
      </w:r>
      <w:proofErr w:type="spellEnd"/>
      <w:r>
        <w:rPr>
          <w:rStyle w:val="Fett"/>
        </w:rPr>
        <w:t xml:space="preserve"> de </w:t>
      </w:r>
      <w:proofErr w:type="spellStart"/>
      <w:r>
        <w:rPr>
          <w:rStyle w:val="Fett"/>
        </w:rPr>
        <w:t>Belofften</w:t>
      </w:r>
      <w:proofErr w:type="spellEnd"/>
      <w:r>
        <w:rPr>
          <w:rStyle w:val="Fett"/>
        </w:rPr>
        <w:t xml:space="preserve"> des </w:t>
      </w:r>
      <w:proofErr w:type="spellStart"/>
      <w:r>
        <w:rPr>
          <w:rStyle w:val="Fett"/>
        </w:rPr>
        <w:t>Gesettes</w:t>
      </w:r>
      <w:proofErr w:type="spellEnd"/>
      <w:r>
        <w:rPr>
          <w:rStyle w:val="Fett"/>
        </w:rPr>
        <w:t xml:space="preserve"> das ewige Levent </w:t>
      </w:r>
      <w:proofErr w:type="spellStart"/>
      <w:r>
        <w:rPr>
          <w:rStyle w:val="Fett"/>
        </w:rPr>
        <w:t>thoqueme</w:t>
      </w:r>
      <w:proofErr w:type="spellEnd"/>
      <w:r>
        <w:rPr>
          <w:rStyle w:val="Fett"/>
        </w:rPr>
        <w:t xml:space="preserve">, dat </w:t>
      </w:r>
      <w:proofErr w:type="spellStart"/>
      <w:r>
        <w:rPr>
          <w:rStyle w:val="Fett"/>
        </w:rPr>
        <w:t>syn</w:t>
      </w:r>
      <w:proofErr w:type="spellEnd"/>
      <w:r>
        <w:rPr>
          <w:rStyle w:val="Fett"/>
        </w:rPr>
        <w:t xml:space="preserve"> </w:t>
      </w:r>
      <w:proofErr w:type="spellStart"/>
      <w:r>
        <w:rPr>
          <w:rStyle w:val="Fett"/>
        </w:rPr>
        <w:t>Lyff</w:t>
      </w:r>
      <w:proofErr w:type="spellEnd"/>
      <w:r>
        <w:rPr>
          <w:rStyle w:val="Fett"/>
        </w:rPr>
        <w:t xml:space="preserve"> in dem Grave nicht verrottet </w:t>
      </w:r>
      <w:proofErr w:type="spellStart"/>
      <w:r>
        <w:rPr>
          <w:rStyle w:val="Fett"/>
        </w:rPr>
        <w:t>is</w:t>
      </w:r>
      <w:proofErr w:type="spellEnd"/>
      <w:r>
        <w:rPr>
          <w:rStyle w:val="Fett"/>
        </w:rPr>
        <w:t xml:space="preserve">: Sunder dat he sin Seele (wo recht </w:t>
      </w:r>
      <w:proofErr w:type="spellStart"/>
      <w:r>
        <w:rPr>
          <w:rStyle w:val="Fett"/>
        </w:rPr>
        <w:t>unde</w:t>
      </w:r>
      <w:proofErr w:type="spellEnd"/>
      <w:r>
        <w:rPr>
          <w:rStyle w:val="Fett"/>
        </w:rPr>
        <w:t xml:space="preserve"> </w:t>
      </w:r>
      <w:proofErr w:type="spellStart"/>
      <w:r>
        <w:rPr>
          <w:rStyle w:val="Fett"/>
        </w:rPr>
        <w:t>billick</w:t>
      </w:r>
      <w:proofErr w:type="spellEnd"/>
      <w:r>
        <w:rPr>
          <w:rStyle w:val="Fett"/>
        </w:rPr>
        <w:t xml:space="preserve">) am </w:t>
      </w:r>
      <w:proofErr w:type="spellStart"/>
      <w:r>
        <w:rPr>
          <w:rStyle w:val="Fett"/>
        </w:rPr>
        <w:t>drüdden</w:t>
      </w:r>
      <w:proofErr w:type="spellEnd"/>
      <w:r>
        <w:rPr>
          <w:rStyle w:val="Fett"/>
        </w:rPr>
        <w:t xml:space="preserve"> </w:t>
      </w:r>
      <w:proofErr w:type="spellStart"/>
      <w:r>
        <w:rPr>
          <w:rStyle w:val="Fett"/>
        </w:rPr>
        <w:t>dage</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Godtlicke</w:t>
      </w:r>
      <w:proofErr w:type="spellEnd"/>
      <w:r>
        <w:rPr>
          <w:rStyle w:val="Fett"/>
        </w:rPr>
        <w:t xml:space="preserve"> </w:t>
      </w:r>
      <w:proofErr w:type="spellStart"/>
      <w:r>
        <w:rPr>
          <w:rStyle w:val="Fett"/>
        </w:rPr>
        <w:t>levendige</w:t>
      </w:r>
      <w:proofErr w:type="spellEnd"/>
      <w:r>
        <w:rPr>
          <w:rStyle w:val="Fett"/>
        </w:rPr>
        <w:t xml:space="preserve"> Krafft, </w:t>
      </w:r>
      <w:proofErr w:type="spellStart"/>
      <w:r>
        <w:rPr>
          <w:rStyle w:val="Fett"/>
        </w:rPr>
        <w:t>wedder</w:t>
      </w:r>
      <w:proofErr w:type="spellEnd"/>
      <w:r>
        <w:rPr>
          <w:rStyle w:val="Fett"/>
        </w:rPr>
        <w:t xml:space="preserve"> </w:t>
      </w:r>
      <w:proofErr w:type="spellStart"/>
      <w:r>
        <w:rPr>
          <w:rStyle w:val="Fett"/>
        </w:rPr>
        <w:t>tho</w:t>
      </w:r>
      <w:proofErr w:type="spellEnd"/>
      <w:r>
        <w:rPr>
          <w:rStyle w:val="Fett"/>
        </w:rPr>
        <w:t xml:space="preserve"> sick </w:t>
      </w:r>
      <w:proofErr w:type="spellStart"/>
      <w:r>
        <w:rPr>
          <w:rStyle w:val="Fett"/>
        </w:rPr>
        <w:t>genomen</w:t>
      </w:r>
      <w:proofErr w:type="spellEnd"/>
      <w:r>
        <w:rPr>
          <w:rStyle w:val="Fett"/>
        </w:rPr>
        <w:t xml:space="preserve">, </w:t>
      </w:r>
      <w:proofErr w:type="spellStart"/>
      <w:r>
        <w:rPr>
          <w:rStyle w:val="Fett"/>
        </w:rPr>
        <w:t>unde</w:t>
      </w:r>
      <w:proofErr w:type="spellEnd"/>
      <w:r>
        <w:rPr>
          <w:rStyle w:val="Fett"/>
        </w:rPr>
        <w:t xml:space="preserve"> van den </w:t>
      </w:r>
      <w:proofErr w:type="spellStart"/>
      <w:r>
        <w:rPr>
          <w:rStyle w:val="Fett"/>
        </w:rPr>
        <w:t>Doden</w:t>
      </w:r>
      <w:proofErr w:type="spellEnd"/>
      <w:r>
        <w:rPr>
          <w:rStyle w:val="Fett"/>
        </w:rPr>
        <w:t xml:space="preserve"> </w:t>
      </w:r>
      <w:proofErr w:type="spellStart"/>
      <w:r>
        <w:rPr>
          <w:rStyle w:val="Fett"/>
        </w:rPr>
        <w:t>upgestan</w:t>
      </w:r>
      <w:proofErr w:type="spellEnd"/>
      <w:r>
        <w:rPr>
          <w:rStyle w:val="Fett"/>
        </w:rPr>
        <w:t xml:space="preserve">, sick also ein </w:t>
      </w:r>
      <w:proofErr w:type="spellStart"/>
      <w:r>
        <w:rPr>
          <w:rStyle w:val="Fett"/>
        </w:rPr>
        <w:t>Overwinner</w:t>
      </w:r>
      <w:proofErr w:type="spellEnd"/>
      <w:r>
        <w:rPr>
          <w:rStyle w:val="Fett"/>
        </w:rPr>
        <w:t xml:space="preserve"> der Sünde, des </w:t>
      </w:r>
      <w:proofErr w:type="spellStart"/>
      <w:r>
        <w:rPr>
          <w:rStyle w:val="Fett"/>
        </w:rPr>
        <w:t>Dodes</w:t>
      </w:r>
      <w:proofErr w:type="spellEnd"/>
      <w:r>
        <w:rPr>
          <w:rStyle w:val="Fett"/>
        </w:rPr>
        <w:t xml:space="preserve">, </w:t>
      </w:r>
      <w:proofErr w:type="spellStart"/>
      <w:r>
        <w:rPr>
          <w:rStyle w:val="Fett"/>
        </w:rPr>
        <w:t>unde</w:t>
      </w:r>
      <w:proofErr w:type="spellEnd"/>
      <w:r>
        <w:rPr>
          <w:rStyle w:val="Fett"/>
        </w:rPr>
        <w:t xml:space="preserve"> der Hellen </w:t>
      </w:r>
      <w:proofErr w:type="spellStart"/>
      <w:r>
        <w:rPr>
          <w:rStyle w:val="Fett"/>
        </w:rPr>
        <w:t>bewyset</w:t>
      </w:r>
      <w:proofErr w:type="spellEnd"/>
      <w:r>
        <w:rPr>
          <w:rStyle w:val="Fett"/>
        </w:rPr>
        <w:t xml:space="preserve">, </w:t>
      </w:r>
      <w:proofErr w:type="spellStart"/>
      <w:r>
        <w:rPr>
          <w:rStyle w:val="Fett"/>
        </w:rPr>
        <w:t>unde</w:t>
      </w:r>
      <w:proofErr w:type="spellEnd"/>
      <w:r>
        <w:rPr>
          <w:rStyle w:val="Fett"/>
        </w:rPr>
        <w:t xml:space="preserve"> uns de </w:t>
      </w:r>
      <w:proofErr w:type="spellStart"/>
      <w:r>
        <w:rPr>
          <w:rStyle w:val="Fett"/>
        </w:rPr>
        <w:t>ware</w:t>
      </w:r>
      <w:proofErr w:type="spellEnd"/>
      <w:r>
        <w:rPr>
          <w:rStyle w:val="Fett"/>
        </w:rPr>
        <w:t xml:space="preserve"> </w:t>
      </w:r>
      <w:proofErr w:type="spellStart"/>
      <w:r>
        <w:rPr>
          <w:rStyle w:val="Fett"/>
        </w:rPr>
        <w:t>Gerechticheit</w:t>
      </w:r>
      <w:proofErr w:type="spellEnd"/>
      <w:r>
        <w:rPr>
          <w:rStyle w:val="Fett"/>
        </w:rPr>
        <w:t xml:space="preserve"> </w:t>
      </w:r>
      <w:proofErr w:type="spellStart"/>
      <w:r>
        <w:rPr>
          <w:rStyle w:val="Fett"/>
        </w:rPr>
        <w:t>sampt</w:t>
      </w:r>
      <w:proofErr w:type="spellEnd"/>
      <w:r>
        <w:rPr>
          <w:rStyle w:val="Fett"/>
        </w:rPr>
        <w:t xml:space="preserve"> dem ewigen </w:t>
      </w:r>
      <w:proofErr w:type="spellStart"/>
      <w:r>
        <w:rPr>
          <w:rStyle w:val="Fett"/>
        </w:rPr>
        <w:t>Levende</w:t>
      </w:r>
      <w:proofErr w:type="spellEnd"/>
      <w:r>
        <w:rPr>
          <w:rStyle w:val="Fett"/>
        </w:rPr>
        <w:t xml:space="preserve"> </w:t>
      </w:r>
      <w:proofErr w:type="spellStart"/>
      <w:r>
        <w:rPr>
          <w:rStyle w:val="Fett"/>
        </w:rPr>
        <w:t>wedder</w:t>
      </w:r>
      <w:proofErr w:type="spellEnd"/>
      <w:r>
        <w:rPr>
          <w:rStyle w:val="Fett"/>
        </w:rPr>
        <w:t xml:space="preserve"> gebracht </w:t>
      </w:r>
      <w:proofErr w:type="spellStart"/>
      <w:r>
        <w:rPr>
          <w:rStyle w:val="Fett"/>
        </w:rPr>
        <w:t>hefft</w:t>
      </w:r>
      <w:proofErr w:type="spellEnd"/>
      <w:r>
        <w:rPr>
          <w:rStyle w:val="Fett"/>
        </w:rPr>
        <w:t>.</w:t>
      </w:r>
      <w:r>
        <w:t xml:space="preserve"> </w:t>
      </w:r>
    </w:p>
    <w:p w14:paraId="3562B547" w14:textId="77777777" w:rsidR="001F22E0" w:rsidRDefault="001F22E0" w:rsidP="001F22E0">
      <w:pPr>
        <w:pStyle w:val="StandardWeb"/>
      </w:pPr>
      <w:r>
        <w:t xml:space="preserve">39. Wat </w:t>
      </w:r>
      <w:proofErr w:type="spellStart"/>
      <w:r>
        <w:t>gelövestu</w:t>
      </w:r>
      <w:proofErr w:type="spellEnd"/>
      <w:r>
        <w:t xml:space="preserve"> </w:t>
      </w:r>
      <w:proofErr w:type="spellStart"/>
      <w:r>
        <w:t>wyder</w:t>
      </w:r>
      <w:proofErr w:type="spellEnd"/>
      <w:r>
        <w:t xml:space="preserve"> van CHristo, dat he </w:t>
      </w:r>
      <w:proofErr w:type="spellStart"/>
      <w:r>
        <w:t>tho</w:t>
      </w:r>
      <w:proofErr w:type="spellEnd"/>
      <w:r>
        <w:t xml:space="preserve"> </w:t>
      </w:r>
      <w:proofErr w:type="spellStart"/>
      <w:r>
        <w:t>unsem</w:t>
      </w:r>
      <w:proofErr w:type="spellEnd"/>
      <w:r>
        <w:t xml:space="preserve"> </w:t>
      </w:r>
      <w:proofErr w:type="spellStart"/>
      <w:r>
        <w:t>nütte</w:t>
      </w:r>
      <w:proofErr w:type="spellEnd"/>
      <w:r>
        <w:t xml:space="preserve"> </w:t>
      </w:r>
      <w:proofErr w:type="spellStart"/>
      <w:r>
        <w:t>unde</w:t>
      </w:r>
      <w:proofErr w:type="spellEnd"/>
      <w:r>
        <w:t xml:space="preserve"> </w:t>
      </w:r>
      <w:proofErr w:type="spellStart"/>
      <w:r>
        <w:t>Salicheit</w:t>
      </w:r>
      <w:proofErr w:type="spellEnd"/>
      <w:r>
        <w:t xml:space="preserve"> schal </w:t>
      </w:r>
      <w:proofErr w:type="spellStart"/>
      <w:r>
        <w:t>gedahn</w:t>
      </w:r>
      <w:proofErr w:type="spellEnd"/>
      <w:r>
        <w:t xml:space="preserve"> </w:t>
      </w:r>
      <w:proofErr w:type="spellStart"/>
      <w:r>
        <w:t>hebben</w:t>
      </w:r>
      <w:proofErr w:type="spellEnd"/>
      <w:r>
        <w:t>?</w:t>
      </w:r>
      <w:r>
        <w:br/>
      </w:r>
      <w:r>
        <w:rPr>
          <w:rStyle w:val="Fett"/>
        </w:rPr>
        <w:t xml:space="preserve">He </w:t>
      </w:r>
      <w:proofErr w:type="spellStart"/>
      <w:r>
        <w:rPr>
          <w:rStyle w:val="Fett"/>
        </w:rPr>
        <w:t>is</w:t>
      </w:r>
      <w:proofErr w:type="spellEnd"/>
      <w:r>
        <w:rPr>
          <w:rStyle w:val="Fett"/>
        </w:rPr>
        <w:t xml:space="preserve"> </w:t>
      </w:r>
      <w:proofErr w:type="spellStart"/>
      <w:r>
        <w:rPr>
          <w:rStyle w:val="Fett"/>
        </w:rPr>
        <w:t>upgevaren</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Hemmel</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hefft</w:t>
      </w:r>
      <w:proofErr w:type="spellEnd"/>
      <w:r>
        <w:rPr>
          <w:rStyle w:val="Fett"/>
        </w:rPr>
        <w:t xml:space="preserve"> sick </w:t>
      </w:r>
      <w:proofErr w:type="spellStart"/>
      <w:r>
        <w:rPr>
          <w:rStyle w:val="Fett"/>
        </w:rPr>
        <w:t>gesettet</w:t>
      </w:r>
      <w:proofErr w:type="spellEnd"/>
      <w:r>
        <w:rPr>
          <w:rStyle w:val="Fett"/>
        </w:rPr>
        <w:t xml:space="preserve"> </w:t>
      </w:r>
      <w:proofErr w:type="spellStart"/>
      <w:r>
        <w:rPr>
          <w:rStyle w:val="Fett"/>
        </w:rPr>
        <w:t>thor</w:t>
      </w:r>
      <w:proofErr w:type="spellEnd"/>
      <w:r>
        <w:rPr>
          <w:rStyle w:val="Fett"/>
        </w:rPr>
        <w:t xml:space="preserve"> Rechten Gades </w:t>
      </w:r>
      <w:proofErr w:type="spellStart"/>
      <w:r>
        <w:rPr>
          <w:rStyle w:val="Fett"/>
        </w:rPr>
        <w:t>synes</w:t>
      </w:r>
      <w:proofErr w:type="spellEnd"/>
      <w:r>
        <w:rPr>
          <w:rStyle w:val="Fett"/>
        </w:rPr>
        <w:t xml:space="preserve"> </w:t>
      </w:r>
      <w:proofErr w:type="spellStart"/>
      <w:r>
        <w:rPr>
          <w:rStyle w:val="Fett"/>
        </w:rPr>
        <w:t>Almechtigen</w:t>
      </w:r>
      <w:proofErr w:type="spellEnd"/>
      <w:r>
        <w:rPr>
          <w:rStyle w:val="Fett"/>
        </w:rPr>
        <w:t xml:space="preserve"> Vaders.</w:t>
      </w:r>
      <w:r>
        <w:t xml:space="preserve"> </w:t>
      </w:r>
    </w:p>
    <w:p w14:paraId="26D1309F" w14:textId="77777777" w:rsidR="001F22E0" w:rsidRDefault="001F22E0" w:rsidP="001F22E0">
      <w:pPr>
        <w:pStyle w:val="StandardWeb"/>
      </w:pPr>
      <w:r>
        <w:t xml:space="preserve">40. Wat </w:t>
      </w:r>
      <w:proofErr w:type="spellStart"/>
      <w:r>
        <w:t>gelövestu</w:t>
      </w:r>
      <w:proofErr w:type="spellEnd"/>
      <w:r>
        <w:t xml:space="preserve"> </w:t>
      </w:r>
      <w:proofErr w:type="spellStart"/>
      <w:r>
        <w:t>hyrinne</w:t>
      </w:r>
      <w:proofErr w:type="spellEnd"/>
      <w:r>
        <w:t>?</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dat </w:t>
      </w:r>
      <w:proofErr w:type="spellStart"/>
      <w:r>
        <w:rPr>
          <w:rStyle w:val="Fett"/>
        </w:rPr>
        <w:t>myn</w:t>
      </w:r>
      <w:proofErr w:type="spellEnd"/>
      <w:r>
        <w:rPr>
          <w:rStyle w:val="Fett"/>
        </w:rPr>
        <w:t xml:space="preserve"> </w:t>
      </w:r>
      <w:proofErr w:type="spellStart"/>
      <w:r>
        <w:rPr>
          <w:rStyle w:val="Fett"/>
        </w:rPr>
        <w:t>HEre</w:t>
      </w:r>
      <w:proofErr w:type="spellEnd"/>
      <w:r>
        <w:rPr>
          <w:rStyle w:val="Fett"/>
        </w:rPr>
        <w:t xml:space="preserve"> JEsus CHristus, </w:t>
      </w:r>
      <w:proofErr w:type="spellStart"/>
      <w:r>
        <w:rPr>
          <w:rStyle w:val="Fett"/>
        </w:rPr>
        <w:t>nha</w:t>
      </w:r>
      <w:proofErr w:type="spellEnd"/>
      <w:r>
        <w:rPr>
          <w:rStyle w:val="Fett"/>
        </w:rPr>
        <w:t xml:space="preserve"> </w:t>
      </w:r>
      <w:proofErr w:type="spellStart"/>
      <w:r>
        <w:rPr>
          <w:rStyle w:val="Fett"/>
        </w:rPr>
        <w:t>syner</w:t>
      </w:r>
      <w:proofErr w:type="spellEnd"/>
      <w:r>
        <w:rPr>
          <w:rStyle w:val="Fett"/>
        </w:rPr>
        <w:t xml:space="preserve"> </w:t>
      </w:r>
      <w:proofErr w:type="spellStart"/>
      <w:r>
        <w:rPr>
          <w:rStyle w:val="Fett"/>
        </w:rPr>
        <w:t>Minschlicken</w:t>
      </w:r>
      <w:proofErr w:type="spellEnd"/>
      <w:r>
        <w:rPr>
          <w:rStyle w:val="Fett"/>
        </w:rPr>
        <w:t xml:space="preserve"> </w:t>
      </w:r>
      <w:proofErr w:type="spellStart"/>
      <w:r>
        <w:rPr>
          <w:rStyle w:val="Fett"/>
        </w:rPr>
        <w:t>natur</w:t>
      </w:r>
      <w:proofErr w:type="spellEnd"/>
      <w:r>
        <w:rPr>
          <w:rStyle w:val="Fett"/>
        </w:rPr>
        <w:t xml:space="preserve">, nicht mehr </w:t>
      </w:r>
      <w:proofErr w:type="spellStart"/>
      <w:r>
        <w:rPr>
          <w:rStyle w:val="Fett"/>
        </w:rPr>
        <w:t>lyfflick</w:t>
      </w:r>
      <w:proofErr w:type="spellEnd"/>
      <w:r>
        <w:rPr>
          <w:rStyle w:val="Fett"/>
        </w:rPr>
        <w:t xml:space="preserve"> </w:t>
      </w:r>
      <w:proofErr w:type="spellStart"/>
      <w:r>
        <w:rPr>
          <w:rStyle w:val="Fett"/>
        </w:rPr>
        <w:t>hyr</w:t>
      </w:r>
      <w:proofErr w:type="spellEnd"/>
      <w:r>
        <w:rPr>
          <w:rStyle w:val="Fett"/>
        </w:rPr>
        <w:t xml:space="preserve"> </w:t>
      </w:r>
      <w:proofErr w:type="spellStart"/>
      <w:r>
        <w:rPr>
          <w:rStyle w:val="Fett"/>
        </w:rPr>
        <w:t>up</w:t>
      </w:r>
      <w:proofErr w:type="spellEnd"/>
      <w:r>
        <w:rPr>
          <w:rStyle w:val="Fett"/>
        </w:rPr>
        <w:t xml:space="preserve"> Erden, </w:t>
      </w:r>
      <w:proofErr w:type="spellStart"/>
      <w:r>
        <w:rPr>
          <w:rStyle w:val="Fett"/>
        </w:rPr>
        <w:t>sunder</w:t>
      </w:r>
      <w:proofErr w:type="spellEnd"/>
      <w:r>
        <w:rPr>
          <w:rStyle w:val="Fett"/>
        </w:rPr>
        <w:t xml:space="preserve"> van der Erden in de </w:t>
      </w:r>
      <w:proofErr w:type="spellStart"/>
      <w:r>
        <w:rPr>
          <w:rStyle w:val="Fett"/>
        </w:rPr>
        <w:t>Wolcken</w:t>
      </w:r>
      <w:proofErr w:type="spellEnd"/>
      <w:r>
        <w:rPr>
          <w:rStyle w:val="Fett"/>
        </w:rPr>
        <w:t xml:space="preserve"> </w:t>
      </w:r>
      <w:proofErr w:type="spellStart"/>
      <w:r>
        <w:rPr>
          <w:rStyle w:val="Fett"/>
        </w:rPr>
        <w:t>upgenomen</w:t>
      </w:r>
      <w:proofErr w:type="spellEnd"/>
      <w:r>
        <w:rPr>
          <w:rStyle w:val="Fett"/>
        </w:rPr>
        <w:t xml:space="preserve">, </w:t>
      </w:r>
      <w:proofErr w:type="spellStart"/>
      <w:r>
        <w:rPr>
          <w:rStyle w:val="Fett"/>
        </w:rPr>
        <w:t>by</w:t>
      </w:r>
      <w:proofErr w:type="spellEnd"/>
      <w:r>
        <w:rPr>
          <w:rStyle w:val="Fett"/>
        </w:rPr>
        <w:t xml:space="preserve"> </w:t>
      </w:r>
      <w:proofErr w:type="spellStart"/>
      <w:r>
        <w:rPr>
          <w:rStyle w:val="Fett"/>
        </w:rPr>
        <w:t>synem</w:t>
      </w:r>
      <w:proofErr w:type="spellEnd"/>
      <w:r>
        <w:rPr>
          <w:rStyle w:val="Fett"/>
        </w:rPr>
        <w:t xml:space="preserve"> Vader im </w:t>
      </w:r>
      <w:proofErr w:type="spellStart"/>
      <w:r>
        <w:rPr>
          <w:rStyle w:val="Fett"/>
        </w:rPr>
        <w:t>Hemmel</w:t>
      </w:r>
      <w:proofErr w:type="spellEnd"/>
      <w:r>
        <w:rPr>
          <w:rStyle w:val="Fett"/>
        </w:rPr>
        <w:t xml:space="preserve"> ist, </w:t>
      </w:r>
      <w:proofErr w:type="spellStart"/>
      <w:r>
        <w:rPr>
          <w:rStyle w:val="Fett"/>
        </w:rPr>
        <w:t>unde</w:t>
      </w:r>
      <w:proofErr w:type="spellEnd"/>
      <w:r>
        <w:rPr>
          <w:rStyle w:val="Fett"/>
        </w:rPr>
        <w:t xml:space="preserve"> in der Glorie und </w:t>
      </w:r>
      <w:proofErr w:type="spellStart"/>
      <w:r>
        <w:rPr>
          <w:rStyle w:val="Fett"/>
        </w:rPr>
        <w:t>Herlickheit</w:t>
      </w:r>
      <w:proofErr w:type="spellEnd"/>
      <w:r>
        <w:rPr>
          <w:rStyle w:val="Fett"/>
        </w:rPr>
        <w:t xml:space="preserve"> </w:t>
      </w:r>
      <w:proofErr w:type="spellStart"/>
      <w:r>
        <w:rPr>
          <w:rStyle w:val="Fett"/>
        </w:rPr>
        <w:t>aver</w:t>
      </w:r>
      <w:proofErr w:type="spellEnd"/>
      <w:r>
        <w:rPr>
          <w:rStyle w:val="Fett"/>
        </w:rPr>
        <w:t xml:space="preserve"> alle Creaturen </w:t>
      </w:r>
      <w:proofErr w:type="spellStart"/>
      <w:r>
        <w:rPr>
          <w:rStyle w:val="Fett"/>
        </w:rPr>
        <w:t>herschet</w:t>
      </w:r>
      <w:proofErr w:type="spellEnd"/>
      <w:r>
        <w:rPr>
          <w:rStyle w:val="Fett"/>
        </w:rPr>
        <w:t xml:space="preserve">: </w:t>
      </w:r>
      <w:proofErr w:type="spellStart"/>
      <w:r>
        <w:rPr>
          <w:rStyle w:val="Fett"/>
        </w:rPr>
        <w:t>Darher</w:t>
      </w:r>
      <w:proofErr w:type="spellEnd"/>
      <w:r>
        <w:rPr>
          <w:rStyle w:val="Fett"/>
        </w:rPr>
        <w:t xml:space="preserve"> he </w:t>
      </w:r>
      <w:proofErr w:type="spellStart"/>
      <w:r>
        <w:rPr>
          <w:rStyle w:val="Fett"/>
        </w:rPr>
        <w:t>ock</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synen</w:t>
      </w:r>
      <w:proofErr w:type="spellEnd"/>
      <w:r>
        <w:rPr>
          <w:rStyle w:val="Fett"/>
        </w:rPr>
        <w:t xml:space="preserve"> Geist </w:t>
      </w:r>
      <w:proofErr w:type="spellStart"/>
      <w:r>
        <w:rPr>
          <w:rStyle w:val="Fett"/>
        </w:rPr>
        <w:t>unde</w:t>
      </w:r>
      <w:proofErr w:type="spellEnd"/>
      <w:r>
        <w:rPr>
          <w:rStyle w:val="Fett"/>
        </w:rPr>
        <w:t xml:space="preserve"> </w:t>
      </w:r>
      <w:proofErr w:type="spellStart"/>
      <w:r>
        <w:rPr>
          <w:rStyle w:val="Fett"/>
        </w:rPr>
        <w:t>Godtlicke</w:t>
      </w:r>
      <w:proofErr w:type="spellEnd"/>
      <w:r>
        <w:rPr>
          <w:rStyle w:val="Fett"/>
        </w:rPr>
        <w:t xml:space="preserve"> Krafft, </w:t>
      </w:r>
      <w:proofErr w:type="spellStart"/>
      <w:r>
        <w:rPr>
          <w:rStyle w:val="Fett"/>
        </w:rPr>
        <w:t>stedes</w:t>
      </w:r>
      <w:proofErr w:type="spellEnd"/>
      <w:r>
        <w:rPr>
          <w:rStyle w:val="Fett"/>
        </w:rPr>
        <w:t xml:space="preserve"> </w:t>
      </w:r>
      <w:proofErr w:type="spellStart"/>
      <w:r>
        <w:rPr>
          <w:rStyle w:val="Fett"/>
        </w:rPr>
        <w:t>jegenwordich</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Gemene</w:t>
      </w:r>
      <w:proofErr w:type="spellEnd"/>
      <w:r>
        <w:rPr>
          <w:rStyle w:val="Fett"/>
        </w:rPr>
        <w:t xml:space="preserve"> </w:t>
      </w:r>
      <w:proofErr w:type="spellStart"/>
      <w:r>
        <w:rPr>
          <w:rStyle w:val="Fett"/>
        </w:rPr>
        <w:t>beth</w:t>
      </w:r>
      <w:proofErr w:type="spellEnd"/>
      <w:r>
        <w:rPr>
          <w:rStyle w:val="Fett"/>
        </w:rPr>
        <w:t xml:space="preserve"> </w:t>
      </w:r>
      <w:proofErr w:type="spellStart"/>
      <w:r>
        <w:rPr>
          <w:rStyle w:val="Fett"/>
        </w:rPr>
        <w:t>thom</w:t>
      </w:r>
      <w:proofErr w:type="spellEnd"/>
      <w:r>
        <w:rPr>
          <w:rStyle w:val="Fett"/>
        </w:rPr>
        <w:t xml:space="preserve"> </w:t>
      </w:r>
      <w:proofErr w:type="spellStart"/>
      <w:r>
        <w:rPr>
          <w:rStyle w:val="Fett"/>
        </w:rPr>
        <w:t>uthgange</w:t>
      </w:r>
      <w:proofErr w:type="spellEnd"/>
      <w:r>
        <w:rPr>
          <w:rStyle w:val="Fett"/>
        </w:rPr>
        <w:t xml:space="preserve"> der </w:t>
      </w:r>
      <w:proofErr w:type="spellStart"/>
      <w:r>
        <w:rPr>
          <w:rStyle w:val="Fett"/>
        </w:rPr>
        <w:t>Werlt</w:t>
      </w:r>
      <w:proofErr w:type="spellEnd"/>
      <w:r>
        <w:rPr>
          <w:rStyle w:val="Fett"/>
        </w:rPr>
        <w:t xml:space="preserve"> erhöret, </w:t>
      </w:r>
      <w:proofErr w:type="spellStart"/>
      <w:r>
        <w:rPr>
          <w:rStyle w:val="Fett"/>
        </w:rPr>
        <w:t>regeret</w:t>
      </w:r>
      <w:proofErr w:type="spellEnd"/>
      <w:r>
        <w:rPr>
          <w:rStyle w:val="Fett"/>
        </w:rPr>
        <w:t xml:space="preserve">, beschüttet </w:t>
      </w:r>
      <w:proofErr w:type="spellStart"/>
      <w:r>
        <w:rPr>
          <w:rStyle w:val="Fett"/>
        </w:rPr>
        <w:t>unde</w:t>
      </w:r>
      <w:proofErr w:type="spellEnd"/>
      <w:r>
        <w:rPr>
          <w:rStyle w:val="Fett"/>
        </w:rPr>
        <w:t xml:space="preserve"> </w:t>
      </w:r>
      <w:proofErr w:type="spellStart"/>
      <w:r>
        <w:rPr>
          <w:rStyle w:val="Fett"/>
        </w:rPr>
        <w:t>beschermet</w:t>
      </w:r>
      <w:proofErr w:type="spellEnd"/>
      <w:r>
        <w:rPr>
          <w:rStyle w:val="Fett"/>
        </w:rPr>
        <w:t>.</w:t>
      </w:r>
      <w:r>
        <w:t xml:space="preserve"> </w:t>
      </w:r>
    </w:p>
    <w:p w14:paraId="424316B5" w14:textId="77777777" w:rsidR="001F22E0" w:rsidRDefault="001F22E0" w:rsidP="001F22E0">
      <w:pPr>
        <w:pStyle w:val="StandardWeb"/>
      </w:pPr>
      <w:r>
        <w:t xml:space="preserve">41. Wat wert CHristus </w:t>
      </w:r>
      <w:proofErr w:type="spellStart"/>
      <w:r>
        <w:t>wyder</w:t>
      </w:r>
      <w:proofErr w:type="spellEnd"/>
      <w:r>
        <w:t xml:space="preserve"> </w:t>
      </w:r>
      <w:proofErr w:type="spellStart"/>
      <w:r>
        <w:t>tho</w:t>
      </w:r>
      <w:proofErr w:type="spellEnd"/>
      <w:r>
        <w:t xml:space="preserve"> unser </w:t>
      </w:r>
      <w:proofErr w:type="spellStart"/>
      <w:r>
        <w:t>Salicheit</w:t>
      </w:r>
      <w:proofErr w:type="spellEnd"/>
      <w:r>
        <w:t xml:space="preserve"> </w:t>
      </w:r>
      <w:proofErr w:type="spellStart"/>
      <w:r>
        <w:t>dohn</w:t>
      </w:r>
      <w:proofErr w:type="spellEnd"/>
      <w:r>
        <w:t xml:space="preserve"> </w:t>
      </w:r>
      <w:proofErr w:type="spellStart"/>
      <w:r>
        <w:t>edder</w:t>
      </w:r>
      <w:proofErr w:type="spellEnd"/>
      <w:r>
        <w:t xml:space="preserve"> </w:t>
      </w:r>
      <w:proofErr w:type="spellStart"/>
      <w:r>
        <w:t>uthrichten</w:t>
      </w:r>
      <w:proofErr w:type="spellEnd"/>
      <w:r>
        <w:t>?</w:t>
      </w:r>
      <w:r>
        <w:br/>
      </w:r>
      <w:r>
        <w:rPr>
          <w:rStyle w:val="Fett"/>
        </w:rPr>
        <w:t xml:space="preserve">HE wert van dar her </w:t>
      </w:r>
      <w:proofErr w:type="spellStart"/>
      <w:r>
        <w:rPr>
          <w:rStyle w:val="Fett"/>
        </w:rPr>
        <w:t>komen</w:t>
      </w:r>
      <w:proofErr w:type="spellEnd"/>
      <w:r>
        <w:rPr>
          <w:rStyle w:val="Fett"/>
        </w:rPr>
        <w:t xml:space="preserve">, </w:t>
      </w:r>
      <w:proofErr w:type="spellStart"/>
      <w:r>
        <w:rPr>
          <w:rStyle w:val="Fett"/>
        </w:rPr>
        <w:t>tho</w:t>
      </w:r>
      <w:proofErr w:type="spellEnd"/>
      <w:r>
        <w:rPr>
          <w:rStyle w:val="Fett"/>
        </w:rPr>
        <w:t xml:space="preserve"> richtende de </w:t>
      </w:r>
      <w:proofErr w:type="spellStart"/>
      <w:r>
        <w:rPr>
          <w:rStyle w:val="Fett"/>
        </w:rPr>
        <w:t>Levendigen</w:t>
      </w:r>
      <w:proofErr w:type="spellEnd"/>
      <w:r>
        <w:rPr>
          <w:rStyle w:val="Fett"/>
        </w:rPr>
        <w:t xml:space="preserve"> </w:t>
      </w:r>
      <w:proofErr w:type="spellStart"/>
      <w:r>
        <w:rPr>
          <w:rStyle w:val="Fett"/>
        </w:rPr>
        <w:t>unde</w:t>
      </w:r>
      <w:proofErr w:type="spellEnd"/>
      <w:r>
        <w:rPr>
          <w:rStyle w:val="Fett"/>
        </w:rPr>
        <w:t xml:space="preserve"> de </w:t>
      </w:r>
      <w:proofErr w:type="spellStart"/>
      <w:r>
        <w:rPr>
          <w:rStyle w:val="Fett"/>
        </w:rPr>
        <w:t>Doden</w:t>
      </w:r>
      <w:proofErr w:type="spellEnd"/>
      <w:r>
        <w:rPr>
          <w:rStyle w:val="Fett"/>
        </w:rPr>
        <w:t>.</w:t>
      </w:r>
      <w:r>
        <w:t xml:space="preserve"> </w:t>
      </w:r>
    </w:p>
    <w:p w14:paraId="22CAFA84" w14:textId="77777777" w:rsidR="001F22E0" w:rsidRDefault="001F22E0" w:rsidP="001F22E0">
      <w:pPr>
        <w:pStyle w:val="StandardWeb"/>
      </w:pPr>
      <w:r>
        <w:t xml:space="preserve">42. Wat </w:t>
      </w:r>
      <w:proofErr w:type="spellStart"/>
      <w:r>
        <w:t>gelövestu</w:t>
      </w:r>
      <w:proofErr w:type="spellEnd"/>
      <w:r>
        <w:t xml:space="preserve"> </w:t>
      </w:r>
      <w:proofErr w:type="spellStart"/>
      <w:r>
        <w:t>hyrinne</w:t>
      </w:r>
      <w:proofErr w:type="spellEnd"/>
      <w:r>
        <w:t>?</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dat he am </w:t>
      </w:r>
      <w:proofErr w:type="spellStart"/>
      <w:r>
        <w:rPr>
          <w:rStyle w:val="Fett"/>
        </w:rPr>
        <w:t>Jungsten</w:t>
      </w:r>
      <w:proofErr w:type="spellEnd"/>
      <w:r>
        <w:rPr>
          <w:rStyle w:val="Fett"/>
        </w:rPr>
        <w:t xml:space="preserve"> </w:t>
      </w:r>
      <w:proofErr w:type="spellStart"/>
      <w:r>
        <w:rPr>
          <w:rStyle w:val="Fett"/>
        </w:rPr>
        <w:t>dage</w:t>
      </w:r>
      <w:proofErr w:type="spellEnd"/>
      <w:r>
        <w:rPr>
          <w:rStyle w:val="Fett"/>
        </w:rPr>
        <w:t xml:space="preserve">, mit </w:t>
      </w:r>
      <w:proofErr w:type="spellStart"/>
      <w:r>
        <w:rPr>
          <w:rStyle w:val="Fett"/>
        </w:rPr>
        <w:t>synem</w:t>
      </w:r>
      <w:proofErr w:type="spellEnd"/>
      <w:r>
        <w:rPr>
          <w:rStyle w:val="Fett"/>
        </w:rPr>
        <w:t xml:space="preserve"> </w:t>
      </w:r>
      <w:proofErr w:type="spellStart"/>
      <w:r>
        <w:rPr>
          <w:rStyle w:val="Fett"/>
        </w:rPr>
        <w:t>verklareden</w:t>
      </w:r>
      <w:proofErr w:type="spellEnd"/>
      <w:r>
        <w:rPr>
          <w:rStyle w:val="Fett"/>
        </w:rPr>
        <w:t xml:space="preserve"> </w:t>
      </w:r>
      <w:proofErr w:type="spellStart"/>
      <w:r>
        <w:rPr>
          <w:rStyle w:val="Fett"/>
        </w:rPr>
        <w:t>Lyve</w:t>
      </w:r>
      <w:proofErr w:type="spellEnd"/>
      <w:r>
        <w:rPr>
          <w:rStyle w:val="Fett"/>
        </w:rPr>
        <w:t xml:space="preserve">, </w:t>
      </w:r>
      <w:proofErr w:type="spellStart"/>
      <w:r>
        <w:rPr>
          <w:rStyle w:val="Fett"/>
        </w:rPr>
        <w:t>darinne</w:t>
      </w:r>
      <w:proofErr w:type="spellEnd"/>
      <w:r>
        <w:rPr>
          <w:rStyle w:val="Fett"/>
        </w:rPr>
        <w:t xml:space="preserve"> he </w:t>
      </w:r>
      <w:proofErr w:type="spellStart"/>
      <w:r>
        <w:rPr>
          <w:rStyle w:val="Fett"/>
        </w:rPr>
        <w:t>upgevaren</w:t>
      </w:r>
      <w:proofErr w:type="spellEnd"/>
      <w:r>
        <w:rPr>
          <w:rStyle w:val="Fett"/>
        </w:rPr>
        <w:t xml:space="preserve"> </w:t>
      </w:r>
      <w:proofErr w:type="spellStart"/>
      <w:r>
        <w:rPr>
          <w:rStyle w:val="Fett"/>
        </w:rPr>
        <w:t>is</w:t>
      </w:r>
      <w:proofErr w:type="spellEnd"/>
      <w:r>
        <w:rPr>
          <w:rStyle w:val="Fett"/>
        </w:rPr>
        <w:t xml:space="preserve">, in de </w:t>
      </w:r>
      <w:proofErr w:type="spellStart"/>
      <w:r>
        <w:rPr>
          <w:rStyle w:val="Fett"/>
        </w:rPr>
        <w:t>Herlickheit</w:t>
      </w:r>
      <w:proofErr w:type="spellEnd"/>
      <w:r>
        <w:rPr>
          <w:rStyle w:val="Fett"/>
        </w:rPr>
        <w:t xml:space="preserve"> des Vaders, mit </w:t>
      </w:r>
      <w:proofErr w:type="spellStart"/>
      <w:r>
        <w:rPr>
          <w:rStyle w:val="Fett"/>
        </w:rPr>
        <w:t>synen</w:t>
      </w:r>
      <w:proofErr w:type="spellEnd"/>
      <w:r>
        <w:rPr>
          <w:rStyle w:val="Fett"/>
        </w:rPr>
        <w:t xml:space="preserve"> Engelen in den </w:t>
      </w:r>
      <w:proofErr w:type="spellStart"/>
      <w:r>
        <w:rPr>
          <w:rStyle w:val="Fett"/>
        </w:rPr>
        <w:t>Wolcken</w:t>
      </w:r>
      <w:proofErr w:type="spellEnd"/>
      <w:r>
        <w:rPr>
          <w:rStyle w:val="Fett"/>
        </w:rPr>
        <w:t xml:space="preserve"> des </w:t>
      </w:r>
      <w:proofErr w:type="spellStart"/>
      <w:r>
        <w:rPr>
          <w:rStyle w:val="Fett"/>
        </w:rPr>
        <w:t>Luchtes</w:t>
      </w:r>
      <w:proofErr w:type="spellEnd"/>
      <w:r>
        <w:rPr>
          <w:rStyle w:val="Fett"/>
        </w:rPr>
        <w:t xml:space="preserve">, </w:t>
      </w:r>
      <w:proofErr w:type="spellStart"/>
      <w:r>
        <w:rPr>
          <w:rStyle w:val="Fett"/>
        </w:rPr>
        <w:t>wesentlick</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sichtlick</w:t>
      </w:r>
      <w:proofErr w:type="spellEnd"/>
      <w:r>
        <w:rPr>
          <w:rStyle w:val="Fett"/>
        </w:rPr>
        <w:t xml:space="preserve"> (wo he vor den </w:t>
      </w:r>
      <w:proofErr w:type="spellStart"/>
      <w:r>
        <w:rPr>
          <w:rStyle w:val="Fett"/>
        </w:rPr>
        <w:t>Ogen</w:t>
      </w:r>
      <w:proofErr w:type="spellEnd"/>
      <w:r>
        <w:rPr>
          <w:rStyle w:val="Fett"/>
        </w:rPr>
        <w:t xml:space="preserve"> </w:t>
      </w:r>
      <w:proofErr w:type="spellStart"/>
      <w:r>
        <w:rPr>
          <w:rStyle w:val="Fett"/>
        </w:rPr>
        <w:t>syner</w:t>
      </w:r>
      <w:proofErr w:type="spellEnd"/>
      <w:r>
        <w:rPr>
          <w:rStyle w:val="Fett"/>
        </w:rPr>
        <w:t xml:space="preserve"> Junger </w:t>
      </w:r>
      <w:proofErr w:type="spellStart"/>
      <w:r>
        <w:rPr>
          <w:rStyle w:val="Fett"/>
        </w:rPr>
        <w:t>wechgenamenn</w:t>
      </w:r>
      <w:proofErr w:type="spellEnd"/>
      <w:r>
        <w:rPr>
          <w:rStyle w:val="Fett"/>
        </w:rPr>
        <w:t xml:space="preserve"> was) </w:t>
      </w:r>
      <w:proofErr w:type="spellStart"/>
      <w:r>
        <w:rPr>
          <w:rStyle w:val="Fett"/>
        </w:rPr>
        <w:t>wedder</w:t>
      </w:r>
      <w:proofErr w:type="spellEnd"/>
      <w:r>
        <w:rPr>
          <w:rStyle w:val="Fett"/>
        </w:rPr>
        <w:t xml:space="preserve"> kommen wert, </w:t>
      </w:r>
      <w:proofErr w:type="spellStart"/>
      <w:r>
        <w:rPr>
          <w:rStyle w:val="Fett"/>
        </w:rPr>
        <w:t>tho</w:t>
      </w:r>
      <w:proofErr w:type="spellEnd"/>
      <w:r>
        <w:rPr>
          <w:rStyle w:val="Fett"/>
        </w:rPr>
        <w:t xml:space="preserve"> richten de </w:t>
      </w:r>
      <w:proofErr w:type="spellStart"/>
      <w:r>
        <w:rPr>
          <w:rStyle w:val="Fett"/>
        </w:rPr>
        <w:t>Jennen</w:t>
      </w:r>
      <w:proofErr w:type="spellEnd"/>
      <w:r>
        <w:rPr>
          <w:rStyle w:val="Fett"/>
        </w:rPr>
        <w:t xml:space="preserve">, de als denn in </w:t>
      </w:r>
      <w:proofErr w:type="spellStart"/>
      <w:r>
        <w:rPr>
          <w:rStyle w:val="Fett"/>
        </w:rPr>
        <w:t>syner</w:t>
      </w:r>
      <w:proofErr w:type="spellEnd"/>
      <w:r>
        <w:rPr>
          <w:rStyle w:val="Fett"/>
        </w:rPr>
        <w:t xml:space="preserve"> </w:t>
      </w:r>
      <w:proofErr w:type="spellStart"/>
      <w:r>
        <w:rPr>
          <w:rStyle w:val="Fett"/>
        </w:rPr>
        <w:t>thokumpft</w:t>
      </w:r>
      <w:proofErr w:type="spellEnd"/>
      <w:r>
        <w:rPr>
          <w:rStyle w:val="Fett"/>
        </w:rPr>
        <w:t xml:space="preserve"> noch </w:t>
      </w:r>
      <w:proofErr w:type="spellStart"/>
      <w:r>
        <w:rPr>
          <w:rStyle w:val="Fett"/>
        </w:rPr>
        <w:t>levendich</w:t>
      </w:r>
      <w:proofErr w:type="spellEnd"/>
      <w:r>
        <w:rPr>
          <w:rStyle w:val="Fett"/>
        </w:rPr>
        <w:t xml:space="preserve"> </w:t>
      </w:r>
      <w:proofErr w:type="spellStart"/>
      <w:r>
        <w:rPr>
          <w:rStyle w:val="Fett"/>
        </w:rPr>
        <w:t>syn</w:t>
      </w:r>
      <w:proofErr w:type="spellEnd"/>
      <w:r>
        <w:rPr>
          <w:rStyle w:val="Fett"/>
        </w:rPr>
        <w:t xml:space="preserve"> werden, </w:t>
      </w:r>
      <w:proofErr w:type="spellStart"/>
      <w:r>
        <w:rPr>
          <w:rStyle w:val="Fett"/>
        </w:rPr>
        <w:t>unde</w:t>
      </w:r>
      <w:proofErr w:type="spellEnd"/>
      <w:r>
        <w:rPr>
          <w:rStyle w:val="Fett"/>
        </w:rPr>
        <w:t xml:space="preserve"> de </w:t>
      </w:r>
      <w:proofErr w:type="spellStart"/>
      <w:r>
        <w:rPr>
          <w:rStyle w:val="Fett"/>
        </w:rPr>
        <w:t>vam</w:t>
      </w:r>
      <w:proofErr w:type="spellEnd"/>
      <w:r>
        <w:rPr>
          <w:rStyle w:val="Fett"/>
        </w:rPr>
        <w:t xml:space="preserve"> anfange der </w:t>
      </w:r>
      <w:proofErr w:type="spellStart"/>
      <w:r>
        <w:rPr>
          <w:rStyle w:val="Fett"/>
        </w:rPr>
        <w:t>Werlt</w:t>
      </w:r>
      <w:proofErr w:type="spellEnd"/>
      <w:r>
        <w:rPr>
          <w:rStyle w:val="Fett"/>
        </w:rPr>
        <w:t xml:space="preserve"> </w:t>
      </w:r>
      <w:proofErr w:type="spellStart"/>
      <w:r>
        <w:rPr>
          <w:rStyle w:val="Fett"/>
        </w:rPr>
        <w:t>Lifflick</w:t>
      </w:r>
      <w:proofErr w:type="spellEnd"/>
      <w:r>
        <w:rPr>
          <w:rStyle w:val="Fett"/>
        </w:rPr>
        <w:t xml:space="preserve"> </w:t>
      </w:r>
      <w:proofErr w:type="spellStart"/>
      <w:r>
        <w:rPr>
          <w:rStyle w:val="Fett"/>
        </w:rPr>
        <w:t>gestorven</w:t>
      </w:r>
      <w:proofErr w:type="spellEnd"/>
      <w:r>
        <w:rPr>
          <w:rStyle w:val="Fett"/>
        </w:rPr>
        <w:t xml:space="preserve"> </w:t>
      </w:r>
      <w:proofErr w:type="spellStart"/>
      <w:r>
        <w:rPr>
          <w:rStyle w:val="Fett"/>
        </w:rPr>
        <w:t>sint</w:t>
      </w:r>
      <w:proofErr w:type="spellEnd"/>
      <w:r>
        <w:rPr>
          <w:rStyle w:val="Fett"/>
        </w:rPr>
        <w:t>.</w:t>
      </w:r>
      <w:r>
        <w:t xml:space="preserve"> </w:t>
      </w:r>
    </w:p>
    <w:p w14:paraId="5FF96ED8" w14:textId="77777777" w:rsidR="001F22E0" w:rsidRDefault="001F22E0" w:rsidP="001F22E0">
      <w:pPr>
        <w:pStyle w:val="StandardWeb"/>
      </w:pPr>
      <w:r>
        <w:t xml:space="preserve">43. Wat </w:t>
      </w:r>
      <w:proofErr w:type="spellStart"/>
      <w:r>
        <w:t>gelövestu</w:t>
      </w:r>
      <w:proofErr w:type="spellEnd"/>
      <w:r>
        <w:t xml:space="preserve"> in dem </w:t>
      </w:r>
      <w:proofErr w:type="spellStart"/>
      <w:r>
        <w:t>drüdden</w:t>
      </w:r>
      <w:proofErr w:type="spellEnd"/>
      <w:r>
        <w:t xml:space="preserve"> </w:t>
      </w:r>
      <w:proofErr w:type="spellStart"/>
      <w:r>
        <w:t>Hövet</w:t>
      </w:r>
      <w:proofErr w:type="spellEnd"/>
      <w:r>
        <w:t xml:space="preserve"> </w:t>
      </w:r>
      <w:proofErr w:type="spellStart"/>
      <w:r>
        <w:t>Artickel</w:t>
      </w:r>
      <w:proofErr w:type="spellEnd"/>
      <w:r>
        <w:t xml:space="preserve">, von dem </w:t>
      </w:r>
      <w:proofErr w:type="spellStart"/>
      <w:r>
        <w:t>Hilligen</w:t>
      </w:r>
      <w:proofErr w:type="spellEnd"/>
      <w:r>
        <w:t xml:space="preserve"> Geist?</w:t>
      </w:r>
      <w:r>
        <w:br/>
      </w:r>
      <w:proofErr w:type="spellStart"/>
      <w:r>
        <w:rPr>
          <w:rStyle w:val="Fett"/>
        </w:rPr>
        <w:t>DAt</w:t>
      </w:r>
      <w:proofErr w:type="spellEnd"/>
      <w:r>
        <w:rPr>
          <w:rStyle w:val="Fett"/>
        </w:rPr>
        <w:t xml:space="preserve"> de </w:t>
      </w:r>
      <w:proofErr w:type="spellStart"/>
      <w:r>
        <w:rPr>
          <w:rStyle w:val="Fett"/>
        </w:rPr>
        <w:t>Hillige</w:t>
      </w:r>
      <w:proofErr w:type="spellEnd"/>
      <w:r>
        <w:rPr>
          <w:rStyle w:val="Fett"/>
        </w:rPr>
        <w:t xml:space="preserve"> Geist, mit </w:t>
      </w:r>
      <w:proofErr w:type="spellStart"/>
      <w:r>
        <w:rPr>
          <w:rStyle w:val="Fett"/>
        </w:rPr>
        <w:t>Gade</w:t>
      </w:r>
      <w:proofErr w:type="spellEnd"/>
      <w:r>
        <w:rPr>
          <w:rStyle w:val="Fett"/>
        </w:rPr>
        <w:t xml:space="preserve"> dem Vader, </w:t>
      </w:r>
      <w:proofErr w:type="spellStart"/>
      <w:r>
        <w:rPr>
          <w:rStyle w:val="Fett"/>
        </w:rPr>
        <w:t>unde</w:t>
      </w:r>
      <w:proofErr w:type="spellEnd"/>
      <w:r>
        <w:rPr>
          <w:rStyle w:val="Fett"/>
        </w:rPr>
        <w:t xml:space="preserve"> dem </w:t>
      </w:r>
      <w:proofErr w:type="spellStart"/>
      <w:r>
        <w:rPr>
          <w:rStyle w:val="Fett"/>
        </w:rPr>
        <w:t>Söne</w:t>
      </w:r>
      <w:proofErr w:type="spellEnd"/>
      <w:r>
        <w:rPr>
          <w:rStyle w:val="Fett"/>
        </w:rPr>
        <w:t xml:space="preserve">, ein </w:t>
      </w:r>
      <w:proofErr w:type="spellStart"/>
      <w:r>
        <w:rPr>
          <w:rStyle w:val="Fett"/>
        </w:rPr>
        <w:t>enich</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ewich</w:t>
      </w:r>
      <w:proofErr w:type="spellEnd"/>
      <w:r>
        <w:rPr>
          <w:rStyle w:val="Fett"/>
        </w:rPr>
        <w:t xml:space="preserve"> </w:t>
      </w:r>
      <w:proofErr w:type="spellStart"/>
      <w:r>
        <w:rPr>
          <w:rStyle w:val="Fett"/>
        </w:rPr>
        <w:t>GOdt</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my</w:t>
      </w:r>
      <w:proofErr w:type="spellEnd"/>
      <w:r>
        <w:rPr>
          <w:rStyle w:val="Fett"/>
        </w:rPr>
        <w:t xml:space="preserve"> </w:t>
      </w:r>
      <w:proofErr w:type="spellStart"/>
      <w:r>
        <w:rPr>
          <w:rStyle w:val="Fett"/>
        </w:rPr>
        <w:t>sampt</w:t>
      </w:r>
      <w:proofErr w:type="spellEnd"/>
      <w:r>
        <w:rPr>
          <w:rStyle w:val="Fett"/>
        </w:rPr>
        <w:t xml:space="preserve"> allen de Christo </w:t>
      </w:r>
      <w:proofErr w:type="spellStart"/>
      <w:r>
        <w:rPr>
          <w:rStyle w:val="Fett"/>
        </w:rPr>
        <w:t>thokomen</w:t>
      </w:r>
      <w:proofErr w:type="spellEnd"/>
      <w:r>
        <w:rPr>
          <w:rStyle w:val="Fett"/>
        </w:rPr>
        <w:t xml:space="preserve"> </w:t>
      </w:r>
      <w:proofErr w:type="spellStart"/>
      <w:r>
        <w:rPr>
          <w:rStyle w:val="Fett"/>
        </w:rPr>
        <w:t>hilliget</w:t>
      </w:r>
      <w:proofErr w:type="spellEnd"/>
      <w:r>
        <w:rPr>
          <w:rStyle w:val="Fett"/>
        </w:rPr>
        <w:t xml:space="preserve">, </w:t>
      </w:r>
      <w:proofErr w:type="spellStart"/>
      <w:r>
        <w:rPr>
          <w:rStyle w:val="Fett"/>
        </w:rPr>
        <w:t>unse</w:t>
      </w:r>
      <w:proofErr w:type="spellEnd"/>
      <w:r>
        <w:rPr>
          <w:rStyle w:val="Fett"/>
        </w:rPr>
        <w:t xml:space="preserve"> Herten </w:t>
      </w:r>
      <w:proofErr w:type="spellStart"/>
      <w:r>
        <w:rPr>
          <w:rStyle w:val="Fett"/>
        </w:rPr>
        <w:t>tho</w:t>
      </w:r>
      <w:proofErr w:type="spellEnd"/>
      <w:r>
        <w:rPr>
          <w:rStyle w:val="Fett"/>
        </w:rPr>
        <w:t xml:space="preserve"> dem </w:t>
      </w:r>
      <w:proofErr w:type="spellStart"/>
      <w:r>
        <w:rPr>
          <w:rStyle w:val="Fett"/>
        </w:rPr>
        <w:t>Geloven</w:t>
      </w:r>
      <w:proofErr w:type="spellEnd"/>
      <w:r>
        <w:rPr>
          <w:rStyle w:val="Fett"/>
        </w:rPr>
        <w:t xml:space="preserve"> erwecket, </w:t>
      </w:r>
      <w:proofErr w:type="spellStart"/>
      <w:r>
        <w:rPr>
          <w:rStyle w:val="Fett"/>
        </w:rPr>
        <w:t>unde</w:t>
      </w:r>
      <w:proofErr w:type="spellEnd"/>
      <w:r>
        <w:rPr>
          <w:rStyle w:val="Fett"/>
        </w:rPr>
        <w:t xml:space="preserve"> also </w:t>
      </w:r>
      <w:proofErr w:type="spellStart"/>
      <w:r>
        <w:rPr>
          <w:rStyle w:val="Fett"/>
        </w:rPr>
        <w:t>tho</w:t>
      </w:r>
      <w:proofErr w:type="spellEnd"/>
      <w:r>
        <w:rPr>
          <w:rStyle w:val="Fett"/>
        </w:rPr>
        <w:t xml:space="preserve"> einem </w:t>
      </w:r>
      <w:proofErr w:type="spellStart"/>
      <w:r>
        <w:rPr>
          <w:rStyle w:val="Fett"/>
        </w:rPr>
        <w:t>nyen</w:t>
      </w:r>
      <w:proofErr w:type="spellEnd"/>
      <w:r>
        <w:rPr>
          <w:rStyle w:val="Fett"/>
        </w:rPr>
        <w:t xml:space="preserve"> Levent, </w:t>
      </w:r>
      <w:proofErr w:type="spellStart"/>
      <w:r>
        <w:rPr>
          <w:rStyle w:val="Fett"/>
        </w:rPr>
        <w:t>unde</w:t>
      </w:r>
      <w:proofErr w:type="spellEnd"/>
      <w:r>
        <w:rPr>
          <w:rStyle w:val="Fett"/>
        </w:rPr>
        <w:t xml:space="preserve"> </w:t>
      </w:r>
      <w:proofErr w:type="spellStart"/>
      <w:r>
        <w:rPr>
          <w:rStyle w:val="Fett"/>
        </w:rPr>
        <w:t>levendige</w:t>
      </w:r>
      <w:proofErr w:type="spellEnd"/>
      <w:r>
        <w:rPr>
          <w:rStyle w:val="Fett"/>
        </w:rPr>
        <w:t xml:space="preserve"> </w:t>
      </w:r>
      <w:proofErr w:type="spellStart"/>
      <w:r>
        <w:rPr>
          <w:rStyle w:val="Fett"/>
        </w:rPr>
        <w:t>Hapen</w:t>
      </w:r>
      <w:proofErr w:type="spellEnd"/>
      <w:r>
        <w:rPr>
          <w:rStyle w:val="Fett"/>
        </w:rPr>
        <w:t xml:space="preserve"> unser </w:t>
      </w:r>
      <w:proofErr w:type="spellStart"/>
      <w:r>
        <w:rPr>
          <w:rStyle w:val="Fett"/>
        </w:rPr>
        <w:t>Salicheit</w:t>
      </w:r>
      <w:proofErr w:type="spellEnd"/>
      <w:r>
        <w:rPr>
          <w:rStyle w:val="Fett"/>
        </w:rPr>
        <w:t xml:space="preserve"> </w:t>
      </w:r>
      <w:proofErr w:type="spellStart"/>
      <w:r>
        <w:rPr>
          <w:rStyle w:val="Fett"/>
        </w:rPr>
        <w:t>weddertelet</w:t>
      </w:r>
      <w:proofErr w:type="spellEnd"/>
      <w:r>
        <w:rPr>
          <w:rStyle w:val="Fett"/>
        </w:rPr>
        <w:t xml:space="preserve">, in allen </w:t>
      </w:r>
      <w:proofErr w:type="spellStart"/>
      <w:r>
        <w:rPr>
          <w:rStyle w:val="Fett"/>
        </w:rPr>
        <w:t>anliggendenn</w:t>
      </w:r>
      <w:proofErr w:type="spellEnd"/>
      <w:r>
        <w:rPr>
          <w:rStyle w:val="Fett"/>
        </w:rPr>
        <w:t xml:space="preserve"> </w:t>
      </w:r>
      <w:proofErr w:type="spellStart"/>
      <w:r>
        <w:rPr>
          <w:rStyle w:val="Fett"/>
        </w:rPr>
        <w:t>nöden</w:t>
      </w:r>
      <w:proofErr w:type="spellEnd"/>
      <w:r>
        <w:rPr>
          <w:rStyle w:val="Fett"/>
        </w:rPr>
        <w:t xml:space="preserve"> tröstet, </w:t>
      </w:r>
      <w:proofErr w:type="spellStart"/>
      <w:r>
        <w:rPr>
          <w:rStyle w:val="Fett"/>
        </w:rPr>
        <w:t>starcket</w:t>
      </w:r>
      <w:proofErr w:type="spellEnd"/>
      <w:r>
        <w:rPr>
          <w:rStyle w:val="Fett"/>
        </w:rPr>
        <w:t xml:space="preserve">, lehret, </w:t>
      </w:r>
      <w:proofErr w:type="spellStart"/>
      <w:r>
        <w:rPr>
          <w:rStyle w:val="Fett"/>
        </w:rPr>
        <w:t>vermanet</w:t>
      </w:r>
      <w:proofErr w:type="spellEnd"/>
      <w:r>
        <w:rPr>
          <w:rStyle w:val="Fett"/>
        </w:rPr>
        <w:t xml:space="preserve">, </w:t>
      </w:r>
      <w:proofErr w:type="spellStart"/>
      <w:r>
        <w:rPr>
          <w:rStyle w:val="Fett"/>
        </w:rPr>
        <w:t>unde</w:t>
      </w:r>
      <w:proofErr w:type="spellEnd"/>
      <w:r>
        <w:rPr>
          <w:rStyle w:val="Fett"/>
        </w:rPr>
        <w:t xml:space="preserve"> in alle </w:t>
      </w:r>
      <w:proofErr w:type="spellStart"/>
      <w:r>
        <w:rPr>
          <w:rStyle w:val="Fett"/>
        </w:rPr>
        <w:t>Warheit</w:t>
      </w:r>
      <w:proofErr w:type="spellEnd"/>
      <w:r>
        <w:rPr>
          <w:rStyle w:val="Fett"/>
        </w:rPr>
        <w:t xml:space="preserve"> </w:t>
      </w:r>
      <w:proofErr w:type="spellStart"/>
      <w:r>
        <w:rPr>
          <w:rStyle w:val="Fett"/>
        </w:rPr>
        <w:t>vöret</w:t>
      </w:r>
      <w:proofErr w:type="spellEnd"/>
      <w:r>
        <w:rPr>
          <w:rStyle w:val="Fett"/>
        </w:rPr>
        <w:t>.</w:t>
      </w:r>
      <w:r>
        <w:t xml:space="preserve"> </w:t>
      </w:r>
    </w:p>
    <w:p w14:paraId="7F1E4CF3" w14:textId="77777777" w:rsidR="001F22E0" w:rsidRDefault="001F22E0" w:rsidP="001F22E0">
      <w:pPr>
        <w:pStyle w:val="StandardWeb"/>
      </w:pPr>
      <w:r>
        <w:t xml:space="preserve">44. </w:t>
      </w:r>
      <w:proofErr w:type="spellStart"/>
      <w:r>
        <w:t>Sint</w:t>
      </w:r>
      <w:proofErr w:type="spellEnd"/>
      <w:r>
        <w:t xml:space="preserve"> </w:t>
      </w:r>
      <w:proofErr w:type="spellStart"/>
      <w:r>
        <w:t>disse</w:t>
      </w:r>
      <w:proofErr w:type="spellEnd"/>
      <w:r>
        <w:t xml:space="preserve"> </w:t>
      </w:r>
      <w:proofErr w:type="spellStart"/>
      <w:r>
        <w:t>dre</w:t>
      </w:r>
      <w:proofErr w:type="spellEnd"/>
      <w:r>
        <w:t xml:space="preserve"> Personen, Vader, </w:t>
      </w:r>
      <w:proofErr w:type="spellStart"/>
      <w:r>
        <w:t>Sön</w:t>
      </w:r>
      <w:proofErr w:type="spellEnd"/>
      <w:r>
        <w:t xml:space="preserve"> </w:t>
      </w:r>
      <w:proofErr w:type="spellStart"/>
      <w:r>
        <w:t>unde</w:t>
      </w:r>
      <w:proofErr w:type="spellEnd"/>
      <w:r>
        <w:t xml:space="preserve"> </w:t>
      </w:r>
      <w:proofErr w:type="spellStart"/>
      <w:r>
        <w:t>Hillige</w:t>
      </w:r>
      <w:proofErr w:type="spellEnd"/>
      <w:r>
        <w:t xml:space="preserve"> Geist, ein </w:t>
      </w:r>
      <w:proofErr w:type="spellStart"/>
      <w:r>
        <w:t>warhafftich</w:t>
      </w:r>
      <w:proofErr w:type="spellEnd"/>
      <w:r>
        <w:t xml:space="preserve"> </w:t>
      </w:r>
      <w:proofErr w:type="spellStart"/>
      <w:r>
        <w:t>GOdt</w:t>
      </w:r>
      <w:proofErr w:type="spellEnd"/>
      <w:r>
        <w:t>?</w:t>
      </w:r>
      <w:r>
        <w:br/>
      </w:r>
      <w:proofErr w:type="spellStart"/>
      <w:r>
        <w:rPr>
          <w:rStyle w:val="Fett"/>
        </w:rPr>
        <w:t>Bewißlicken</w:t>
      </w:r>
      <w:proofErr w:type="spellEnd"/>
      <w:r>
        <w:rPr>
          <w:rStyle w:val="Fett"/>
        </w:rPr>
        <w:t xml:space="preserve">, </w:t>
      </w:r>
      <w:proofErr w:type="spellStart"/>
      <w:r>
        <w:rPr>
          <w:rStyle w:val="Fett"/>
        </w:rPr>
        <w:t>wente</w:t>
      </w:r>
      <w:proofErr w:type="spellEnd"/>
      <w:r>
        <w:rPr>
          <w:rStyle w:val="Fett"/>
        </w:rPr>
        <w:t xml:space="preserve"> so lehret uns de </w:t>
      </w:r>
      <w:proofErr w:type="spellStart"/>
      <w:r>
        <w:rPr>
          <w:rStyle w:val="Fett"/>
        </w:rPr>
        <w:t>gantze</w:t>
      </w:r>
      <w:proofErr w:type="spellEnd"/>
      <w:r>
        <w:rPr>
          <w:rStyle w:val="Fett"/>
        </w:rPr>
        <w:t xml:space="preserve"> </w:t>
      </w:r>
      <w:proofErr w:type="spellStart"/>
      <w:r>
        <w:rPr>
          <w:rStyle w:val="Fett"/>
        </w:rPr>
        <w:t>Schrifft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Döpe</w:t>
      </w:r>
      <w:proofErr w:type="spellEnd"/>
      <w:r>
        <w:rPr>
          <w:rStyle w:val="Fett"/>
        </w:rPr>
        <w:t xml:space="preserve">, in </w:t>
      </w:r>
      <w:proofErr w:type="spellStart"/>
      <w:r>
        <w:rPr>
          <w:rStyle w:val="Fett"/>
        </w:rPr>
        <w:t>welckerer</w:t>
      </w:r>
      <w:proofErr w:type="spellEnd"/>
      <w:r>
        <w:rPr>
          <w:rStyle w:val="Fett"/>
        </w:rPr>
        <w:t xml:space="preserve"> </w:t>
      </w:r>
      <w:proofErr w:type="spellStart"/>
      <w:r>
        <w:rPr>
          <w:rStyle w:val="Fett"/>
        </w:rPr>
        <w:t>wy</w:t>
      </w:r>
      <w:proofErr w:type="spellEnd"/>
      <w:r>
        <w:rPr>
          <w:rStyle w:val="Fett"/>
        </w:rPr>
        <w:t xml:space="preserve"> in </w:t>
      </w:r>
      <w:proofErr w:type="spellStart"/>
      <w:r>
        <w:rPr>
          <w:rStyle w:val="Fett"/>
        </w:rPr>
        <w:t>nenen</w:t>
      </w:r>
      <w:proofErr w:type="spellEnd"/>
      <w:r>
        <w:rPr>
          <w:rStyle w:val="Fett"/>
        </w:rPr>
        <w:t xml:space="preserve"> andern, </w:t>
      </w:r>
      <w:proofErr w:type="spellStart"/>
      <w:r>
        <w:rPr>
          <w:rStyle w:val="Fett"/>
        </w:rPr>
        <w:t>alse</w:t>
      </w:r>
      <w:proofErr w:type="spellEnd"/>
      <w:r>
        <w:rPr>
          <w:rStyle w:val="Fett"/>
        </w:rPr>
        <w:t xml:space="preserve"> in einen </w:t>
      </w:r>
      <w:proofErr w:type="spellStart"/>
      <w:r>
        <w:rPr>
          <w:rStyle w:val="Fett"/>
        </w:rPr>
        <w:t>GOdt</w:t>
      </w:r>
      <w:proofErr w:type="spellEnd"/>
      <w:r>
        <w:rPr>
          <w:rStyle w:val="Fett"/>
        </w:rPr>
        <w:t xml:space="preserve">, </w:t>
      </w:r>
      <w:proofErr w:type="spellStart"/>
      <w:r>
        <w:rPr>
          <w:rStyle w:val="Fett"/>
        </w:rPr>
        <w:t>unde</w:t>
      </w:r>
      <w:proofErr w:type="spellEnd"/>
      <w:r>
        <w:rPr>
          <w:rStyle w:val="Fett"/>
        </w:rPr>
        <w:t xml:space="preserve"> dennoch </w:t>
      </w:r>
      <w:proofErr w:type="spellStart"/>
      <w:r>
        <w:rPr>
          <w:rStyle w:val="Fett"/>
        </w:rPr>
        <w:t>nha</w:t>
      </w:r>
      <w:proofErr w:type="spellEnd"/>
      <w:r>
        <w:rPr>
          <w:rStyle w:val="Fett"/>
        </w:rPr>
        <w:t xml:space="preserve"> dem </w:t>
      </w:r>
      <w:proofErr w:type="spellStart"/>
      <w:r>
        <w:rPr>
          <w:rStyle w:val="Fett"/>
        </w:rPr>
        <w:t>bevele</w:t>
      </w:r>
      <w:proofErr w:type="spellEnd"/>
      <w:r>
        <w:rPr>
          <w:rStyle w:val="Fett"/>
        </w:rPr>
        <w:t xml:space="preserve"> </w:t>
      </w:r>
      <w:proofErr w:type="spellStart"/>
      <w:r>
        <w:rPr>
          <w:rStyle w:val="Fett"/>
        </w:rPr>
        <w:t>CHristi</w:t>
      </w:r>
      <w:proofErr w:type="spellEnd"/>
      <w:r>
        <w:rPr>
          <w:rStyle w:val="Fett"/>
        </w:rPr>
        <w:t xml:space="preserve">, in den </w:t>
      </w:r>
      <w:proofErr w:type="spellStart"/>
      <w:r>
        <w:rPr>
          <w:rStyle w:val="Fett"/>
        </w:rPr>
        <w:t>namen</w:t>
      </w:r>
      <w:proofErr w:type="spellEnd"/>
      <w:r>
        <w:rPr>
          <w:rStyle w:val="Fett"/>
        </w:rPr>
        <w:t xml:space="preserve"> des Vaders, </w:t>
      </w:r>
      <w:proofErr w:type="spellStart"/>
      <w:r>
        <w:rPr>
          <w:rStyle w:val="Fett"/>
        </w:rPr>
        <w:t>unde</w:t>
      </w:r>
      <w:proofErr w:type="spellEnd"/>
      <w:r>
        <w:rPr>
          <w:rStyle w:val="Fett"/>
        </w:rPr>
        <w:t xml:space="preserve"> des </w:t>
      </w:r>
      <w:proofErr w:type="spellStart"/>
      <w:r>
        <w:rPr>
          <w:rStyle w:val="Fett"/>
        </w:rPr>
        <w:t>Söns</w:t>
      </w:r>
      <w:proofErr w:type="spellEnd"/>
      <w:r>
        <w:rPr>
          <w:rStyle w:val="Fett"/>
        </w:rPr>
        <w:t xml:space="preserve">, </w:t>
      </w:r>
      <w:proofErr w:type="spellStart"/>
      <w:r>
        <w:rPr>
          <w:rStyle w:val="Fett"/>
        </w:rPr>
        <w:t>unde</w:t>
      </w:r>
      <w:proofErr w:type="spellEnd"/>
      <w:r>
        <w:rPr>
          <w:rStyle w:val="Fett"/>
        </w:rPr>
        <w:t xml:space="preserve"> des </w:t>
      </w:r>
      <w:proofErr w:type="spellStart"/>
      <w:r>
        <w:rPr>
          <w:rStyle w:val="Fett"/>
        </w:rPr>
        <w:t>Hilligen</w:t>
      </w:r>
      <w:proofErr w:type="spellEnd"/>
      <w:r>
        <w:rPr>
          <w:rStyle w:val="Fett"/>
        </w:rPr>
        <w:t xml:space="preserve"> Geistes </w:t>
      </w:r>
      <w:proofErr w:type="spellStart"/>
      <w:r>
        <w:rPr>
          <w:rStyle w:val="Fett"/>
        </w:rPr>
        <w:t>gedöfft</w:t>
      </w:r>
      <w:proofErr w:type="spellEnd"/>
      <w:r>
        <w:rPr>
          <w:rStyle w:val="Fett"/>
        </w:rPr>
        <w:t xml:space="preserve"> werden.</w:t>
      </w:r>
      <w:r>
        <w:t xml:space="preserve"> </w:t>
      </w:r>
    </w:p>
    <w:p w14:paraId="487B097A" w14:textId="77777777" w:rsidR="001F22E0" w:rsidRDefault="001F22E0" w:rsidP="001F22E0">
      <w:pPr>
        <w:pStyle w:val="StandardWeb"/>
      </w:pPr>
      <w:r>
        <w:t xml:space="preserve">45. Wat </w:t>
      </w:r>
      <w:proofErr w:type="spellStart"/>
      <w:r>
        <w:t>gelövestu</w:t>
      </w:r>
      <w:proofErr w:type="spellEnd"/>
      <w:r>
        <w:t xml:space="preserve"> in dem </w:t>
      </w:r>
      <w:proofErr w:type="spellStart"/>
      <w:r>
        <w:t>nhafolgenden</w:t>
      </w:r>
      <w:proofErr w:type="spellEnd"/>
      <w:r>
        <w:t xml:space="preserve"> </w:t>
      </w:r>
      <w:proofErr w:type="spellStart"/>
      <w:r>
        <w:t>Artickel</w:t>
      </w:r>
      <w:proofErr w:type="spellEnd"/>
      <w:r>
        <w:t xml:space="preserve">, Ein </w:t>
      </w:r>
      <w:proofErr w:type="spellStart"/>
      <w:r>
        <w:t>Hillige</w:t>
      </w:r>
      <w:proofErr w:type="spellEnd"/>
      <w:r>
        <w:t xml:space="preserve"> </w:t>
      </w:r>
      <w:proofErr w:type="spellStart"/>
      <w:r>
        <w:t>Christlicke</w:t>
      </w:r>
      <w:proofErr w:type="spellEnd"/>
      <w:r>
        <w:t xml:space="preserve"> </w:t>
      </w:r>
      <w:proofErr w:type="spellStart"/>
      <w:r>
        <w:t>Kercke</w:t>
      </w:r>
      <w:proofErr w:type="spellEnd"/>
      <w:r>
        <w:t xml:space="preserve"> </w:t>
      </w:r>
      <w:proofErr w:type="spellStart"/>
      <w:r>
        <w:t>edder</w:t>
      </w:r>
      <w:proofErr w:type="spellEnd"/>
      <w:r>
        <w:t xml:space="preserve"> </w:t>
      </w:r>
      <w:proofErr w:type="spellStart"/>
      <w:r>
        <w:t>Gemene</w:t>
      </w:r>
      <w:proofErr w:type="spellEnd"/>
      <w:r>
        <w:t>?</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dat </w:t>
      </w:r>
      <w:proofErr w:type="spellStart"/>
      <w:r>
        <w:rPr>
          <w:rStyle w:val="Fett"/>
        </w:rPr>
        <w:t>myn</w:t>
      </w:r>
      <w:proofErr w:type="spellEnd"/>
      <w:r>
        <w:rPr>
          <w:rStyle w:val="Fett"/>
        </w:rPr>
        <w:t xml:space="preserve"> </w:t>
      </w:r>
      <w:proofErr w:type="spellStart"/>
      <w:r>
        <w:rPr>
          <w:rStyle w:val="Fett"/>
        </w:rPr>
        <w:t>HEre</w:t>
      </w:r>
      <w:proofErr w:type="spellEnd"/>
      <w:r>
        <w:rPr>
          <w:rStyle w:val="Fett"/>
        </w:rPr>
        <w:t xml:space="preserve"> JEsus Christus, </w:t>
      </w:r>
      <w:proofErr w:type="spellStart"/>
      <w:r>
        <w:rPr>
          <w:rStyle w:val="Fett"/>
        </w:rPr>
        <w:t>uth</w:t>
      </w:r>
      <w:proofErr w:type="spellEnd"/>
      <w:r>
        <w:rPr>
          <w:rStyle w:val="Fett"/>
        </w:rPr>
        <w:t xml:space="preserve"> </w:t>
      </w:r>
      <w:proofErr w:type="spellStart"/>
      <w:r>
        <w:rPr>
          <w:rStyle w:val="Fett"/>
        </w:rPr>
        <w:t>disser</w:t>
      </w:r>
      <w:proofErr w:type="spellEnd"/>
      <w:r>
        <w:rPr>
          <w:rStyle w:val="Fett"/>
        </w:rPr>
        <w:t xml:space="preserve"> </w:t>
      </w:r>
      <w:proofErr w:type="spellStart"/>
      <w:r>
        <w:rPr>
          <w:rStyle w:val="Fett"/>
        </w:rPr>
        <w:t>verdorven</w:t>
      </w:r>
      <w:proofErr w:type="spellEnd"/>
      <w:r>
        <w:rPr>
          <w:rStyle w:val="Fett"/>
        </w:rPr>
        <w:t xml:space="preserve"> böse </w:t>
      </w:r>
      <w:proofErr w:type="spellStart"/>
      <w:r>
        <w:rPr>
          <w:rStyle w:val="Fett"/>
        </w:rPr>
        <w:t>Werldt</w:t>
      </w:r>
      <w:proofErr w:type="spellEnd"/>
      <w:r>
        <w:rPr>
          <w:rStyle w:val="Fett"/>
        </w:rPr>
        <w:t xml:space="preserve">, </w:t>
      </w:r>
      <w:proofErr w:type="spellStart"/>
      <w:r>
        <w:rPr>
          <w:rStyle w:val="Fett"/>
        </w:rPr>
        <w:t>dorch</w:t>
      </w:r>
      <w:proofErr w:type="spellEnd"/>
      <w:r>
        <w:rPr>
          <w:rStyle w:val="Fett"/>
        </w:rPr>
        <w:t xml:space="preserve"> den </w:t>
      </w:r>
      <w:proofErr w:type="spellStart"/>
      <w:r>
        <w:rPr>
          <w:rStyle w:val="Fett"/>
        </w:rPr>
        <w:t>Hilligen</w:t>
      </w:r>
      <w:proofErr w:type="spellEnd"/>
      <w:r>
        <w:rPr>
          <w:rStyle w:val="Fett"/>
        </w:rPr>
        <w:t xml:space="preserve"> Geist, </w:t>
      </w:r>
      <w:proofErr w:type="spellStart"/>
      <w:r>
        <w:rPr>
          <w:rStyle w:val="Fett"/>
        </w:rPr>
        <w:t>unde</w:t>
      </w:r>
      <w:proofErr w:type="spellEnd"/>
      <w:r>
        <w:rPr>
          <w:rStyle w:val="Fett"/>
        </w:rPr>
        <w:t xml:space="preserve"> stemme des </w:t>
      </w:r>
      <w:proofErr w:type="spellStart"/>
      <w:r>
        <w:rPr>
          <w:rStyle w:val="Fett"/>
        </w:rPr>
        <w:t>Hilligen</w:t>
      </w:r>
      <w:proofErr w:type="spellEnd"/>
      <w:r>
        <w:rPr>
          <w:rStyle w:val="Fett"/>
        </w:rPr>
        <w:t xml:space="preserve"> </w:t>
      </w:r>
      <w:proofErr w:type="spellStart"/>
      <w:r>
        <w:rPr>
          <w:rStyle w:val="Fett"/>
        </w:rPr>
        <w:t>Euangelions</w:t>
      </w:r>
      <w:proofErr w:type="spellEnd"/>
      <w:r>
        <w:rPr>
          <w:rStyle w:val="Fett"/>
        </w:rPr>
        <w:t xml:space="preserve">, sick van </w:t>
      </w:r>
      <w:proofErr w:type="spellStart"/>
      <w:r>
        <w:rPr>
          <w:rStyle w:val="Fett"/>
        </w:rPr>
        <w:t>anbeginne</w:t>
      </w:r>
      <w:proofErr w:type="spellEnd"/>
      <w:r>
        <w:rPr>
          <w:rStyle w:val="Fett"/>
        </w:rPr>
        <w:t xml:space="preserve"> der </w:t>
      </w:r>
      <w:proofErr w:type="spellStart"/>
      <w:r>
        <w:rPr>
          <w:rStyle w:val="Fett"/>
        </w:rPr>
        <w:t>Werlt</w:t>
      </w:r>
      <w:proofErr w:type="spellEnd"/>
      <w:r>
        <w:rPr>
          <w:rStyle w:val="Fett"/>
        </w:rPr>
        <w:t xml:space="preserve">, ein ewige </w:t>
      </w:r>
      <w:proofErr w:type="spellStart"/>
      <w:r>
        <w:rPr>
          <w:rStyle w:val="Fett"/>
        </w:rPr>
        <w:t>hillige</w:t>
      </w:r>
      <w:proofErr w:type="spellEnd"/>
      <w:r>
        <w:rPr>
          <w:rStyle w:val="Fett"/>
        </w:rPr>
        <w:t xml:space="preserve">, </w:t>
      </w:r>
      <w:proofErr w:type="spellStart"/>
      <w:r>
        <w:rPr>
          <w:rStyle w:val="Fett"/>
        </w:rPr>
        <w:t>blyvende</w:t>
      </w:r>
      <w:proofErr w:type="spellEnd"/>
      <w:r>
        <w:rPr>
          <w:rStyle w:val="Fett"/>
        </w:rPr>
        <w:t xml:space="preserve"> </w:t>
      </w:r>
      <w:proofErr w:type="spellStart"/>
      <w:r>
        <w:rPr>
          <w:rStyle w:val="Fett"/>
        </w:rPr>
        <w:t>Kercke</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Gemene</w:t>
      </w:r>
      <w:proofErr w:type="spellEnd"/>
      <w:r>
        <w:rPr>
          <w:rStyle w:val="Fett"/>
        </w:rPr>
        <w:t xml:space="preserve"> der </w:t>
      </w:r>
      <w:proofErr w:type="spellStart"/>
      <w:r>
        <w:rPr>
          <w:rStyle w:val="Fett"/>
        </w:rPr>
        <w:t>Utherweelden</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versamlet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erholdt</w:t>
      </w:r>
      <w:proofErr w:type="spellEnd"/>
      <w:r>
        <w:rPr>
          <w:rStyle w:val="Fett"/>
        </w:rPr>
        <w:t xml:space="preserve">, van </w:t>
      </w:r>
      <w:proofErr w:type="spellStart"/>
      <w:r>
        <w:rPr>
          <w:rStyle w:val="Fett"/>
        </w:rPr>
        <w:t>welckerer</w:t>
      </w:r>
      <w:proofErr w:type="spellEnd"/>
      <w:r>
        <w:rPr>
          <w:rStyle w:val="Fett"/>
        </w:rPr>
        <w:t xml:space="preserve"> </w:t>
      </w:r>
      <w:proofErr w:type="spellStart"/>
      <w:r>
        <w:rPr>
          <w:rStyle w:val="Fett"/>
        </w:rPr>
        <w:t>Gemene</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my</w:t>
      </w:r>
      <w:proofErr w:type="spellEnd"/>
      <w:r>
        <w:rPr>
          <w:rStyle w:val="Fett"/>
        </w:rPr>
        <w:t xml:space="preserve"> ein </w:t>
      </w:r>
      <w:proofErr w:type="spellStart"/>
      <w:r>
        <w:rPr>
          <w:rStyle w:val="Fett"/>
        </w:rPr>
        <w:t>Lidtmate</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syn</w:t>
      </w:r>
      <w:proofErr w:type="spellEnd"/>
      <w:r>
        <w:rPr>
          <w:rStyle w:val="Fett"/>
        </w:rPr>
        <w:t xml:space="preserve"> bekenne.</w:t>
      </w:r>
      <w:r>
        <w:t xml:space="preserve"> </w:t>
      </w:r>
    </w:p>
    <w:p w14:paraId="33276942" w14:textId="77777777" w:rsidR="001F22E0" w:rsidRDefault="001F22E0" w:rsidP="001F22E0">
      <w:pPr>
        <w:pStyle w:val="StandardWeb"/>
      </w:pPr>
      <w:r>
        <w:t xml:space="preserve">46. Wat </w:t>
      </w:r>
      <w:proofErr w:type="spellStart"/>
      <w:r>
        <w:t>gudes</w:t>
      </w:r>
      <w:proofErr w:type="spellEnd"/>
      <w:r>
        <w:t xml:space="preserve"> erlanget </w:t>
      </w:r>
      <w:proofErr w:type="spellStart"/>
      <w:r>
        <w:t>disse</w:t>
      </w:r>
      <w:proofErr w:type="spellEnd"/>
      <w:r>
        <w:t xml:space="preserve"> </w:t>
      </w:r>
      <w:proofErr w:type="spellStart"/>
      <w:r>
        <w:t>Gemene</w:t>
      </w:r>
      <w:proofErr w:type="spellEnd"/>
      <w:r>
        <w:t>?</w:t>
      </w:r>
      <w:r>
        <w:br/>
      </w:r>
      <w:proofErr w:type="spellStart"/>
      <w:r>
        <w:rPr>
          <w:rStyle w:val="Fett"/>
        </w:rPr>
        <w:t>EVen</w:t>
      </w:r>
      <w:proofErr w:type="spellEnd"/>
      <w:r>
        <w:rPr>
          <w:rStyle w:val="Fett"/>
        </w:rPr>
        <w:t xml:space="preserve"> dat </w:t>
      </w:r>
      <w:proofErr w:type="spellStart"/>
      <w:r>
        <w:rPr>
          <w:rStyle w:val="Fett"/>
        </w:rPr>
        <w:t>jenne</w:t>
      </w:r>
      <w:proofErr w:type="spellEnd"/>
      <w:r>
        <w:rPr>
          <w:rStyle w:val="Fett"/>
        </w:rPr>
        <w:t xml:space="preserve"> dat de </w:t>
      </w:r>
      <w:proofErr w:type="spellStart"/>
      <w:r>
        <w:rPr>
          <w:rStyle w:val="Fett"/>
        </w:rPr>
        <w:t>nhavolgende</w:t>
      </w:r>
      <w:proofErr w:type="spellEnd"/>
      <w:r>
        <w:rPr>
          <w:rStyle w:val="Fett"/>
        </w:rPr>
        <w:t xml:space="preserve"> </w:t>
      </w:r>
      <w:proofErr w:type="spellStart"/>
      <w:r>
        <w:rPr>
          <w:rStyle w:val="Fett"/>
        </w:rPr>
        <w:t>wörde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Artickeln</w:t>
      </w:r>
      <w:proofErr w:type="spellEnd"/>
      <w:r>
        <w:rPr>
          <w:rStyle w:val="Fett"/>
        </w:rPr>
        <w:t xml:space="preserve"> </w:t>
      </w:r>
      <w:proofErr w:type="spellStart"/>
      <w:r>
        <w:rPr>
          <w:rStyle w:val="Fett"/>
        </w:rPr>
        <w:t>betügen</w:t>
      </w:r>
      <w:proofErr w:type="spellEnd"/>
      <w:r>
        <w:rPr>
          <w:rStyle w:val="Fett"/>
        </w:rPr>
        <w:t xml:space="preserve">, </w:t>
      </w:r>
      <w:proofErr w:type="spellStart"/>
      <w:r>
        <w:rPr>
          <w:rStyle w:val="Fett"/>
        </w:rPr>
        <w:t>nämlicken</w:t>
      </w:r>
      <w:proofErr w:type="spellEnd"/>
      <w:r>
        <w:rPr>
          <w:rStyle w:val="Fett"/>
        </w:rPr>
        <w:t xml:space="preserve">, </w:t>
      </w:r>
      <w:proofErr w:type="spellStart"/>
      <w:r>
        <w:rPr>
          <w:rStyle w:val="Fett"/>
        </w:rPr>
        <w:t>Gemeenschap</w:t>
      </w:r>
      <w:proofErr w:type="spellEnd"/>
      <w:r>
        <w:rPr>
          <w:rStyle w:val="Fett"/>
        </w:rPr>
        <w:t xml:space="preserve"> der </w:t>
      </w:r>
      <w:proofErr w:type="spellStart"/>
      <w:r>
        <w:rPr>
          <w:rStyle w:val="Fett"/>
        </w:rPr>
        <w:t>Hilligen</w:t>
      </w:r>
      <w:proofErr w:type="spellEnd"/>
      <w:r>
        <w:rPr>
          <w:rStyle w:val="Fett"/>
        </w:rPr>
        <w:t xml:space="preserve">, </w:t>
      </w:r>
      <w:proofErr w:type="spellStart"/>
      <w:r>
        <w:rPr>
          <w:rStyle w:val="Fett"/>
        </w:rPr>
        <w:t>Vergevinge</w:t>
      </w:r>
      <w:proofErr w:type="spellEnd"/>
      <w:r>
        <w:rPr>
          <w:rStyle w:val="Fett"/>
        </w:rPr>
        <w:t xml:space="preserve"> der Sünde, </w:t>
      </w:r>
      <w:proofErr w:type="spellStart"/>
      <w:r>
        <w:rPr>
          <w:rStyle w:val="Fett"/>
        </w:rPr>
        <w:t>Upstandinge</w:t>
      </w:r>
      <w:proofErr w:type="spellEnd"/>
      <w:r>
        <w:rPr>
          <w:rStyle w:val="Fett"/>
        </w:rPr>
        <w:t xml:space="preserve"> des Fleisches </w:t>
      </w:r>
      <w:proofErr w:type="spellStart"/>
      <w:r>
        <w:rPr>
          <w:rStyle w:val="Fett"/>
        </w:rPr>
        <w:t>unde</w:t>
      </w:r>
      <w:proofErr w:type="spellEnd"/>
      <w:r>
        <w:rPr>
          <w:rStyle w:val="Fett"/>
        </w:rPr>
        <w:t xml:space="preserve"> ein </w:t>
      </w:r>
      <w:proofErr w:type="spellStart"/>
      <w:r>
        <w:rPr>
          <w:rStyle w:val="Fett"/>
        </w:rPr>
        <w:t>ewich</w:t>
      </w:r>
      <w:proofErr w:type="spellEnd"/>
      <w:r>
        <w:rPr>
          <w:rStyle w:val="Fett"/>
        </w:rPr>
        <w:t xml:space="preserve"> Levent.</w:t>
      </w:r>
      <w:r>
        <w:t xml:space="preserve"> </w:t>
      </w:r>
    </w:p>
    <w:p w14:paraId="09FDDDF3" w14:textId="77777777" w:rsidR="001F22E0" w:rsidRDefault="001F22E0" w:rsidP="001F22E0">
      <w:pPr>
        <w:pStyle w:val="StandardWeb"/>
      </w:pPr>
      <w:r>
        <w:t xml:space="preserve">47. Wo </w:t>
      </w:r>
      <w:proofErr w:type="spellStart"/>
      <w:r>
        <w:t>versteistu</w:t>
      </w:r>
      <w:proofErr w:type="spellEnd"/>
      <w:r>
        <w:t xml:space="preserve"> de </w:t>
      </w:r>
      <w:proofErr w:type="spellStart"/>
      <w:r>
        <w:t>wörde</w:t>
      </w:r>
      <w:proofErr w:type="spellEnd"/>
      <w:r>
        <w:t xml:space="preserve">: </w:t>
      </w:r>
      <w:proofErr w:type="spellStart"/>
      <w:r>
        <w:t>Gemeenschap</w:t>
      </w:r>
      <w:proofErr w:type="spellEnd"/>
      <w:r>
        <w:t xml:space="preserve"> der </w:t>
      </w:r>
      <w:proofErr w:type="spellStart"/>
      <w:r>
        <w:t>Hilligen</w:t>
      </w:r>
      <w:proofErr w:type="spellEnd"/>
      <w:r>
        <w:t>?</w:t>
      </w:r>
      <w:r>
        <w:br/>
      </w:r>
      <w:proofErr w:type="spellStart"/>
      <w:r>
        <w:rPr>
          <w:rStyle w:val="Fett"/>
        </w:rPr>
        <w:t>ICk</w:t>
      </w:r>
      <w:proofErr w:type="spellEnd"/>
      <w:r>
        <w:rPr>
          <w:rStyle w:val="Fett"/>
        </w:rPr>
        <w:t xml:space="preserve"> </w:t>
      </w:r>
      <w:proofErr w:type="spellStart"/>
      <w:r>
        <w:rPr>
          <w:rStyle w:val="Fett"/>
        </w:rPr>
        <w:t>verstha</w:t>
      </w:r>
      <w:proofErr w:type="spellEnd"/>
      <w:r>
        <w:rPr>
          <w:rStyle w:val="Fett"/>
        </w:rPr>
        <w:t xml:space="preserve"> se also, dat </w:t>
      </w:r>
      <w:proofErr w:type="spellStart"/>
      <w:r>
        <w:rPr>
          <w:rStyle w:val="Fett"/>
        </w:rPr>
        <w:t>gelyck</w:t>
      </w:r>
      <w:proofErr w:type="spellEnd"/>
      <w:r>
        <w:rPr>
          <w:rStyle w:val="Fett"/>
        </w:rPr>
        <w:t xml:space="preserve"> wo de </w:t>
      </w:r>
      <w:proofErr w:type="spellStart"/>
      <w:r>
        <w:rPr>
          <w:rStyle w:val="Fett"/>
        </w:rPr>
        <w:t>ware</w:t>
      </w:r>
      <w:proofErr w:type="spellEnd"/>
      <w:r>
        <w:rPr>
          <w:rStyle w:val="Fett"/>
        </w:rPr>
        <w:t xml:space="preserve"> </w:t>
      </w:r>
      <w:proofErr w:type="spellStart"/>
      <w:r>
        <w:rPr>
          <w:rStyle w:val="Fett"/>
        </w:rPr>
        <w:t>Lidtmaten</w:t>
      </w:r>
      <w:proofErr w:type="spellEnd"/>
      <w:r>
        <w:rPr>
          <w:rStyle w:val="Fett"/>
        </w:rPr>
        <w:t xml:space="preserve"> der </w:t>
      </w:r>
      <w:proofErr w:type="spellStart"/>
      <w:r>
        <w:rPr>
          <w:rStyle w:val="Fett"/>
        </w:rPr>
        <w:t>Gemene</w:t>
      </w:r>
      <w:proofErr w:type="spellEnd"/>
      <w:r>
        <w:rPr>
          <w:rStyle w:val="Fett"/>
        </w:rPr>
        <w:t xml:space="preserve"> </w:t>
      </w:r>
      <w:proofErr w:type="spellStart"/>
      <w:r>
        <w:rPr>
          <w:rStyle w:val="Fett"/>
        </w:rPr>
        <w:t>CHristi</w:t>
      </w:r>
      <w:proofErr w:type="spellEnd"/>
      <w:r>
        <w:rPr>
          <w:rStyle w:val="Fett"/>
        </w:rPr>
        <w:t xml:space="preserve">, </w:t>
      </w:r>
      <w:proofErr w:type="spellStart"/>
      <w:r>
        <w:rPr>
          <w:rStyle w:val="Fett"/>
        </w:rPr>
        <w:t>eres</w:t>
      </w:r>
      <w:proofErr w:type="spellEnd"/>
      <w:r>
        <w:rPr>
          <w:rStyle w:val="Fett"/>
        </w:rPr>
        <w:t xml:space="preserve"> </w:t>
      </w:r>
      <w:proofErr w:type="spellStart"/>
      <w:r>
        <w:rPr>
          <w:rStyle w:val="Fett"/>
        </w:rPr>
        <w:t>Hövedes</w:t>
      </w:r>
      <w:proofErr w:type="spellEnd"/>
      <w:r>
        <w:rPr>
          <w:rStyle w:val="Fett"/>
        </w:rPr>
        <w:t xml:space="preserve"> </w:t>
      </w:r>
      <w:proofErr w:type="spellStart"/>
      <w:r>
        <w:rPr>
          <w:rStyle w:val="Fett"/>
        </w:rPr>
        <w:t>unde</w:t>
      </w:r>
      <w:proofErr w:type="spellEnd"/>
      <w:r>
        <w:rPr>
          <w:rStyle w:val="Fett"/>
        </w:rPr>
        <w:t xml:space="preserve"> aller </w:t>
      </w:r>
      <w:proofErr w:type="spellStart"/>
      <w:r>
        <w:rPr>
          <w:rStyle w:val="Fett"/>
        </w:rPr>
        <w:t>syner</w:t>
      </w:r>
      <w:proofErr w:type="spellEnd"/>
      <w:r>
        <w:rPr>
          <w:rStyle w:val="Fett"/>
        </w:rPr>
        <w:t xml:space="preserve"> </w:t>
      </w:r>
      <w:proofErr w:type="spellStart"/>
      <w:r>
        <w:rPr>
          <w:rStyle w:val="Fett"/>
        </w:rPr>
        <w:t>Woldaden</w:t>
      </w:r>
      <w:proofErr w:type="spellEnd"/>
      <w:r>
        <w:rPr>
          <w:rStyle w:val="Fett"/>
        </w:rPr>
        <w:t xml:space="preserve"> </w:t>
      </w:r>
      <w:proofErr w:type="spellStart"/>
      <w:r>
        <w:rPr>
          <w:rStyle w:val="Fett"/>
        </w:rPr>
        <w:t>undereinander</w:t>
      </w:r>
      <w:proofErr w:type="spellEnd"/>
      <w:r>
        <w:rPr>
          <w:rStyle w:val="Fett"/>
        </w:rPr>
        <w:t xml:space="preserve"> </w:t>
      </w:r>
      <w:proofErr w:type="spellStart"/>
      <w:r>
        <w:rPr>
          <w:rStyle w:val="Fett"/>
        </w:rPr>
        <w:t>Gemeinschap</w:t>
      </w:r>
      <w:proofErr w:type="spellEnd"/>
      <w:r>
        <w:rPr>
          <w:rStyle w:val="Fett"/>
        </w:rPr>
        <w:t xml:space="preserve"> </w:t>
      </w:r>
      <w:proofErr w:type="spellStart"/>
      <w:r>
        <w:rPr>
          <w:rStyle w:val="Fett"/>
        </w:rPr>
        <w:t>hebben</w:t>
      </w:r>
      <w:proofErr w:type="spellEnd"/>
      <w:r>
        <w:rPr>
          <w:rStyle w:val="Fett"/>
        </w:rPr>
        <w:t xml:space="preserve">: Dat se </w:t>
      </w:r>
      <w:proofErr w:type="spellStart"/>
      <w:r>
        <w:rPr>
          <w:rStyle w:val="Fett"/>
        </w:rPr>
        <w:t>ock</w:t>
      </w:r>
      <w:proofErr w:type="spellEnd"/>
      <w:r>
        <w:rPr>
          <w:rStyle w:val="Fett"/>
        </w:rPr>
        <w:t xml:space="preserve"> also </w:t>
      </w:r>
      <w:proofErr w:type="spellStart"/>
      <w:r>
        <w:rPr>
          <w:rStyle w:val="Fett"/>
        </w:rPr>
        <w:t>dorch</w:t>
      </w:r>
      <w:proofErr w:type="spellEnd"/>
      <w:r>
        <w:rPr>
          <w:rStyle w:val="Fett"/>
        </w:rPr>
        <w:t xml:space="preserve"> de Leve, </w:t>
      </w:r>
      <w:proofErr w:type="spellStart"/>
      <w:r>
        <w:rPr>
          <w:rStyle w:val="Fett"/>
        </w:rPr>
        <w:t>ere</w:t>
      </w:r>
      <w:proofErr w:type="spellEnd"/>
      <w:r>
        <w:rPr>
          <w:rStyle w:val="Fett"/>
        </w:rPr>
        <w:t xml:space="preserve"> </w:t>
      </w:r>
      <w:proofErr w:type="spellStart"/>
      <w:r>
        <w:rPr>
          <w:rStyle w:val="Fett"/>
        </w:rPr>
        <w:t>Gaven</w:t>
      </w:r>
      <w:proofErr w:type="spellEnd"/>
      <w:r>
        <w:rPr>
          <w:rStyle w:val="Fett"/>
        </w:rPr>
        <w:t xml:space="preserve"> </w:t>
      </w:r>
      <w:proofErr w:type="spellStart"/>
      <w:r>
        <w:rPr>
          <w:rStyle w:val="Fett"/>
        </w:rPr>
        <w:t>thor</w:t>
      </w:r>
      <w:proofErr w:type="spellEnd"/>
      <w:r>
        <w:rPr>
          <w:rStyle w:val="Fett"/>
        </w:rPr>
        <w:t xml:space="preserve"> </w:t>
      </w:r>
      <w:proofErr w:type="spellStart"/>
      <w:r>
        <w:rPr>
          <w:rStyle w:val="Fett"/>
        </w:rPr>
        <w:t>upbouwinge</w:t>
      </w:r>
      <w:proofErr w:type="spellEnd"/>
      <w:r>
        <w:rPr>
          <w:rStyle w:val="Fett"/>
        </w:rPr>
        <w:t xml:space="preserve"> </w:t>
      </w:r>
      <w:proofErr w:type="spellStart"/>
      <w:r>
        <w:rPr>
          <w:rStyle w:val="Fett"/>
        </w:rPr>
        <w:t>gemeen</w:t>
      </w:r>
      <w:proofErr w:type="spellEnd"/>
      <w:r>
        <w:rPr>
          <w:rStyle w:val="Fett"/>
        </w:rPr>
        <w:t xml:space="preserve"> </w:t>
      </w:r>
      <w:proofErr w:type="spellStart"/>
      <w:r>
        <w:rPr>
          <w:rStyle w:val="Fett"/>
        </w:rPr>
        <w:t>hebben</w:t>
      </w:r>
      <w:proofErr w:type="spellEnd"/>
      <w:r>
        <w:rPr>
          <w:rStyle w:val="Fett"/>
        </w:rPr>
        <w:t>.</w:t>
      </w:r>
      <w:r>
        <w:t xml:space="preserve"> </w:t>
      </w:r>
    </w:p>
    <w:p w14:paraId="6B386600" w14:textId="77777777" w:rsidR="001F22E0" w:rsidRDefault="001F22E0" w:rsidP="001F22E0">
      <w:pPr>
        <w:pStyle w:val="StandardWeb"/>
      </w:pPr>
      <w:r>
        <w:t xml:space="preserve">48. Wat </w:t>
      </w:r>
      <w:proofErr w:type="spellStart"/>
      <w:r>
        <w:t>gelövestu</w:t>
      </w:r>
      <w:proofErr w:type="spellEnd"/>
      <w:r>
        <w:t xml:space="preserve"> in dem </w:t>
      </w:r>
      <w:proofErr w:type="spellStart"/>
      <w:r>
        <w:t>Artickel</w:t>
      </w:r>
      <w:proofErr w:type="spellEnd"/>
      <w:r>
        <w:t xml:space="preserve">, </w:t>
      </w:r>
      <w:proofErr w:type="spellStart"/>
      <w:r>
        <w:t>Vergevinge</w:t>
      </w:r>
      <w:proofErr w:type="spellEnd"/>
      <w:r>
        <w:t xml:space="preserve"> der Sünde?</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dat in der </w:t>
      </w:r>
      <w:proofErr w:type="spellStart"/>
      <w:r>
        <w:rPr>
          <w:rStyle w:val="Fett"/>
        </w:rPr>
        <w:t>Gemene</w:t>
      </w:r>
      <w:proofErr w:type="spellEnd"/>
      <w:r>
        <w:rPr>
          <w:rStyle w:val="Fett"/>
        </w:rPr>
        <w:t xml:space="preserve"> </w:t>
      </w:r>
      <w:proofErr w:type="spellStart"/>
      <w:r>
        <w:rPr>
          <w:rStyle w:val="Fett"/>
        </w:rPr>
        <w:t>CHristi</w:t>
      </w:r>
      <w:proofErr w:type="spellEnd"/>
      <w:r>
        <w:rPr>
          <w:rStyle w:val="Fett"/>
        </w:rPr>
        <w:t xml:space="preserve"> </w:t>
      </w:r>
      <w:proofErr w:type="spellStart"/>
      <w:r>
        <w:rPr>
          <w:rStyle w:val="Fett"/>
        </w:rPr>
        <w:t>sy</w:t>
      </w:r>
      <w:proofErr w:type="spellEnd"/>
      <w:r>
        <w:rPr>
          <w:rStyle w:val="Fett"/>
        </w:rPr>
        <w:t xml:space="preserve"> eine </w:t>
      </w:r>
      <w:proofErr w:type="spellStart"/>
      <w:r>
        <w:rPr>
          <w:rStyle w:val="Fett"/>
        </w:rPr>
        <w:t>ware</w:t>
      </w:r>
      <w:proofErr w:type="spellEnd"/>
      <w:r>
        <w:rPr>
          <w:rStyle w:val="Fett"/>
        </w:rPr>
        <w:t xml:space="preserve"> </w:t>
      </w:r>
      <w:proofErr w:type="spellStart"/>
      <w:r>
        <w:rPr>
          <w:rStyle w:val="Fett"/>
        </w:rPr>
        <w:t>unde</w:t>
      </w:r>
      <w:proofErr w:type="spellEnd"/>
      <w:r>
        <w:rPr>
          <w:rStyle w:val="Fett"/>
        </w:rPr>
        <w:t xml:space="preserve"> ewige </w:t>
      </w:r>
      <w:proofErr w:type="spellStart"/>
      <w:r>
        <w:rPr>
          <w:rStyle w:val="Fett"/>
        </w:rPr>
        <w:t>Vergevinge</w:t>
      </w:r>
      <w:proofErr w:type="spellEnd"/>
      <w:r>
        <w:rPr>
          <w:rStyle w:val="Fett"/>
        </w:rPr>
        <w:t xml:space="preserve"> der Sünde, vor den </w:t>
      </w:r>
      <w:proofErr w:type="spellStart"/>
      <w:r>
        <w:rPr>
          <w:rStyle w:val="Fett"/>
        </w:rPr>
        <w:t>Bothverdigen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Gelövigen</w:t>
      </w:r>
      <w:proofErr w:type="spellEnd"/>
      <w:r>
        <w:rPr>
          <w:rStyle w:val="Fett"/>
        </w:rPr>
        <w:t xml:space="preserve">, allein </w:t>
      </w:r>
      <w:proofErr w:type="spellStart"/>
      <w:r>
        <w:rPr>
          <w:rStyle w:val="Fett"/>
        </w:rPr>
        <w:t>uth</w:t>
      </w:r>
      <w:proofErr w:type="spellEnd"/>
      <w:r>
        <w:rPr>
          <w:rStyle w:val="Fett"/>
        </w:rPr>
        <w:t xml:space="preserve"> </w:t>
      </w:r>
      <w:proofErr w:type="spellStart"/>
      <w:r>
        <w:rPr>
          <w:rStyle w:val="Fett"/>
        </w:rPr>
        <w:t>lutter</w:t>
      </w:r>
      <w:proofErr w:type="spellEnd"/>
      <w:r>
        <w:rPr>
          <w:rStyle w:val="Fett"/>
        </w:rPr>
        <w:t xml:space="preserve"> </w:t>
      </w:r>
      <w:proofErr w:type="spellStart"/>
      <w:r>
        <w:rPr>
          <w:rStyle w:val="Fett"/>
        </w:rPr>
        <w:t>Genaden</w:t>
      </w:r>
      <w:proofErr w:type="spellEnd"/>
      <w:r>
        <w:rPr>
          <w:rStyle w:val="Fett"/>
        </w:rPr>
        <w:t xml:space="preserve">, </w:t>
      </w:r>
      <w:proofErr w:type="spellStart"/>
      <w:r>
        <w:rPr>
          <w:rStyle w:val="Fett"/>
        </w:rPr>
        <w:t>dorch</w:t>
      </w:r>
      <w:proofErr w:type="spellEnd"/>
      <w:r>
        <w:rPr>
          <w:rStyle w:val="Fett"/>
        </w:rPr>
        <w:t xml:space="preserve"> den einigen </w:t>
      </w:r>
      <w:proofErr w:type="spellStart"/>
      <w:r>
        <w:rPr>
          <w:rStyle w:val="Fett"/>
        </w:rPr>
        <w:t>Middeler</w:t>
      </w:r>
      <w:proofErr w:type="spellEnd"/>
      <w:r>
        <w:rPr>
          <w:rStyle w:val="Fett"/>
        </w:rPr>
        <w:t xml:space="preserve"> JEsum CHristum </w:t>
      </w:r>
      <w:proofErr w:type="spellStart"/>
      <w:r>
        <w:rPr>
          <w:rStyle w:val="Fett"/>
        </w:rPr>
        <w:t>unsen</w:t>
      </w:r>
      <w:proofErr w:type="spellEnd"/>
      <w:r>
        <w:rPr>
          <w:rStyle w:val="Fett"/>
        </w:rPr>
        <w:t xml:space="preserve"> </w:t>
      </w:r>
      <w:proofErr w:type="spellStart"/>
      <w:r>
        <w:rPr>
          <w:rStyle w:val="Fett"/>
        </w:rPr>
        <w:t>HEren</w:t>
      </w:r>
      <w:proofErr w:type="spellEnd"/>
      <w:r>
        <w:rPr>
          <w:rStyle w:val="Fett"/>
        </w:rPr>
        <w:t>.</w:t>
      </w:r>
      <w:r>
        <w:t xml:space="preserve"> </w:t>
      </w:r>
    </w:p>
    <w:p w14:paraId="6DAE0D13" w14:textId="77777777" w:rsidR="001F22E0" w:rsidRDefault="001F22E0" w:rsidP="001F22E0">
      <w:pPr>
        <w:pStyle w:val="StandardWeb"/>
      </w:pPr>
      <w:r>
        <w:t xml:space="preserve">49. Wat </w:t>
      </w:r>
      <w:proofErr w:type="spellStart"/>
      <w:r>
        <w:t>gelövestu</w:t>
      </w:r>
      <w:proofErr w:type="spellEnd"/>
      <w:r>
        <w:t xml:space="preserve"> in den </w:t>
      </w:r>
      <w:proofErr w:type="spellStart"/>
      <w:r>
        <w:t>twen</w:t>
      </w:r>
      <w:proofErr w:type="spellEnd"/>
      <w:r>
        <w:t xml:space="preserve"> </w:t>
      </w:r>
      <w:proofErr w:type="spellStart"/>
      <w:r>
        <w:t>lesten</w:t>
      </w:r>
      <w:proofErr w:type="spellEnd"/>
      <w:r>
        <w:t xml:space="preserve"> </w:t>
      </w:r>
      <w:proofErr w:type="spellStart"/>
      <w:r>
        <w:t>Artickeln</w:t>
      </w:r>
      <w:proofErr w:type="spellEnd"/>
      <w:r>
        <w:t xml:space="preserve">, </w:t>
      </w:r>
      <w:proofErr w:type="spellStart"/>
      <w:r>
        <w:t>Upstandinge</w:t>
      </w:r>
      <w:proofErr w:type="spellEnd"/>
      <w:r>
        <w:t xml:space="preserve"> des Fleisches, </w:t>
      </w:r>
      <w:proofErr w:type="spellStart"/>
      <w:r>
        <w:t>Unde</w:t>
      </w:r>
      <w:proofErr w:type="spellEnd"/>
      <w:r>
        <w:t xml:space="preserve"> ein </w:t>
      </w:r>
      <w:proofErr w:type="spellStart"/>
      <w:r>
        <w:t>ewich</w:t>
      </w:r>
      <w:proofErr w:type="spellEnd"/>
      <w:r>
        <w:t xml:space="preserve"> Levent?</w:t>
      </w:r>
      <w:r>
        <w:br/>
      </w:r>
      <w:proofErr w:type="spellStart"/>
      <w:r>
        <w:rPr>
          <w:rStyle w:val="Fett"/>
        </w:rPr>
        <w:t>ICk</w:t>
      </w:r>
      <w:proofErr w:type="spellEnd"/>
      <w:r>
        <w:rPr>
          <w:rStyle w:val="Fett"/>
        </w:rPr>
        <w:t xml:space="preserve"> </w:t>
      </w:r>
      <w:proofErr w:type="spellStart"/>
      <w:r>
        <w:rPr>
          <w:rStyle w:val="Fett"/>
        </w:rPr>
        <w:t>gelöve</w:t>
      </w:r>
      <w:proofErr w:type="spellEnd"/>
      <w:r>
        <w:rPr>
          <w:rStyle w:val="Fett"/>
        </w:rPr>
        <w:t xml:space="preserve"> dat ein </w:t>
      </w:r>
      <w:proofErr w:type="spellStart"/>
      <w:r>
        <w:rPr>
          <w:rStyle w:val="Fett"/>
        </w:rPr>
        <w:t>itzlick</w:t>
      </w:r>
      <w:proofErr w:type="spellEnd"/>
      <w:r>
        <w:rPr>
          <w:rStyle w:val="Fett"/>
        </w:rPr>
        <w:t xml:space="preserve"> </w:t>
      </w:r>
      <w:proofErr w:type="spellStart"/>
      <w:r>
        <w:rPr>
          <w:rStyle w:val="Fett"/>
        </w:rPr>
        <w:t>Lidtmate</w:t>
      </w:r>
      <w:proofErr w:type="spellEnd"/>
      <w:r>
        <w:rPr>
          <w:rStyle w:val="Fett"/>
        </w:rPr>
        <w:t xml:space="preserve"> der </w:t>
      </w:r>
      <w:proofErr w:type="spellStart"/>
      <w:r>
        <w:rPr>
          <w:rStyle w:val="Fett"/>
        </w:rPr>
        <w:t>Gemene</w:t>
      </w:r>
      <w:proofErr w:type="spellEnd"/>
      <w:r>
        <w:rPr>
          <w:rStyle w:val="Fett"/>
        </w:rPr>
        <w:t xml:space="preserve"> </w:t>
      </w:r>
      <w:proofErr w:type="spellStart"/>
      <w:r>
        <w:rPr>
          <w:rStyle w:val="Fett"/>
        </w:rPr>
        <w:t>CHristi</w:t>
      </w:r>
      <w:proofErr w:type="spellEnd"/>
      <w:r>
        <w:rPr>
          <w:rStyle w:val="Fett"/>
        </w:rPr>
        <w:t xml:space="preserve">, van </w:t>
      </w:r>
      <w:proofErr w:type="spellStart"/>
      <w:r>
        <w:rPr>
          <w:rStyle w:val="Fett"/>
        </w:rPr>
        <w:t>anbeginne</w:t>
      </w:r>
      <w:proofErr w:type="spellEnd"/>
      <w:r>
        <w:rPr>
          <w:rStyle w:val="Fett"/>
        </w:rPr>
        <w:t xml:space="preserve"> der </w:t>
      </w:r>
      <w:proofErr w:type="spellStart"/>
      <w:r>
        <w:rPr>
          <w:rStyle w:val="Fett"/>
        </w:rPr>
        <w:t>Werlt</w:t>
      </w:r>
      <w:proofErr w:type="spellEnd"/>
      <w:r>
        <w:rPr>
          <w:rStyle w:val="Fett"/>
        </w:rPr>
        <w:t xml:space="preserve">, wo </w:t>
      </w:r>
      <w:proofErr w:type="spellStart"/>
      <w:r>
        <w:rPr>
          <w:rStyle w:val="Fett"/>
        </w:rPr>
        <w:t>verachtlick</w:t>
      </w:r>
      <w:proofErr w:type="spellEnd"/>
      <w:r>
        <w:rPr>
          <w:rStyle w:val="Fett"/>
        </w:rPr>
        <w:t xml:space="preserve"> </w:t>
      </w:r>
      <w:proofErr w:type="spellStart"/>
      <w:r>
        <w:rPr>
          <w:rStyle w:val="Fett"/>
        </w:rPr>
        <w:t>idt</w:t>
      </w:r>
      <w:proofErr w:type="spellEnd"/>
      <w:r>
        <w:rPr>
          <w:rStyle w:val="Fett"/>
        </w:rPr>
        <w:t xml:space="preserve"> </w:t>
      </w:r>
      <w:proofErr w:type="spellStart"/>
      <w:r>
        <w:rPr>
          <w:rStyle w:val="Fett"/>
        </w:rPr>
        <w:t>hyr</w:t>
      </w:r>
      <w:proofErr w:type="spellEnd"/>
      <w:r>
        <w:rPr>
          <w:rStyle w:val="Fett"/>
        </w:rPr>
        <w:t xml:space="preserve"> </w:t>
      </w:r>
      <w:proofErr w:type="spellStart"/>
      <w:r>
        <w:rPr>
          <w:rStyle w:val="Fett"/>
        </w:rPr>
        <w:t>ock</w:t>
      </w:r>
      <w:proofErr w:type="spellEnd"/>
      <w:r>
        <w:rPr>
          <w:rStyle w:val="Fett"/>
        </w:rPr>
        <w:t xml:space="preserve"> gewest </w:t>
      </w:r>
      <w:proofErr w:type="spellStart"/>
      <w:r>
        <w:rPr>
          <w:rStyle w:val="Fett"/>
        </w:rPr>
        <w:t>onde</w:t>
      </w:r>
      <w:proofErr w:type="spellEnd"/>
      <w:r>
        <w:rPr>
          <w:rStyle w:val="Fett"/>
        </w:rPr>
        <w:t xml:space="preserve"> </w:t>
      </w:r>
      <w:proofErr w:type="spellStart"/>
      <w:r>
        <w:rPr>
          <w:rStyle w:val="Fett"/>
        </w:rPr>
        <w:t>gestorven</w:t>
      </w:r>
      <w:proofErr w:type="spellEnd"/>
      <w:r>
        <w:rPr>
          <w:rStyle w:val="Fett"/>
        </w:rPr>
        <w:t xml:space="preserve"> </w:t>
      </w:r>
      <w:proofErr w:type="spellStart"/>
      <w:r>
        <w:rPr>
          <w:rStyle w:val="Fett"/>
        </w:rPr>
        <w:t>is</w:t>
      </w:r>
      <w:proofErr w:type="spellEnd"/>
      <w:r>
        <w:rPr>
          <w:rStyle w:val="Fett"/>
        </w:rPr>
        <w:t xml:space="preserve">, am </w:t>
      </w:r>
      <w:proofErr w:type="spellStart"/>
      <w:r>
        <w:rPr>
          <w:rStyle w:val="Fett"/>
        </w:rPr>
        <w:t>Jüngesten</w:t>
      </w:r>
      <w:proofErr w:type="spellEnd"/>
      <w:r>
        <w:rPr>
          <w:rStyle w:val="Fett"/>
        </w:rPr>
        <w:t xml:space="preserve"> Gericht, in </w:t>
      </w:r>
      <w:proofErr w:type="spellStart"/>
      <w:r>
        <w:rPr>
          <w:rStyle w:val="Fett"/>
        </w:rPr>
        <w:t>synem</w:t>
      </w:r>
      <w:proofErr w:type="spellEnd"/>
      <w:r>
        <w:rPr>
          <w:rStyle w:val="Fett"/>
        </w:rPr>
        <w:t xml:space="preserve"> </w:t>
      </w:r>
      <w:proofErr w:type="spellStart"/>
      <w:r>
        <w:rPr>
          <w:rStyle w:val="Fett"/>
        </w:rPr>
        <w:t>egen</w:t>
      </w:r>
      <w:proofErr w:type="spellEnd"/>
      <w:r>
        <w:rPr>
          <w:rStyle w:val="Fett"/>
        </w:rPr>
        <w:t xml:space="preserve"> </w:t>
      </w:r>
      <w:proofErr w:type="spellStart"/>
      <w:r>
        <w:rPr>
          <w:rStyle w:val="Fett"/>
        </w:rPr>
        <w:t>Lyve</w:t>
      </w:r>
      <w:proofErr w:type="spellEnd"/>
      <w:r>
        <w:rPr>
          <w:rStyle w:val="Fett"/>
        </w:rPr>
        <w:t xml:space="preserve">, dar </w:t>
      </w:r>
      <w:proofErr w:type="spellStart"/>
      <w:r>
        <w:rPr>
          <w:rStyle w:val="Fett"/>
        </w:rPr>
        <w:t>ydt</w:t>
      </w:r>
      <w:proofErr w:type="spellEnd"/>
      <w:r>
        <w:rPr>
          <w:rStyle w:val="Fett"/>
        </w:rPr>
        <w:t xml:space="preserve"> </w:t>
      </w:r>
      <w:proofErr w:type="spellStart"/>
      <w:r>
        <w:rPr>
          <w:rStyle w:val="Fett"/>
        </w:rPr>
        <w:t>hyr</w:t>
      </w:r>
      <w:proofErr w:type="spellEnd"/>
      <w:r>
        <w:rPr>
          <w:rStyle w:val="Fett"/>
        </w:rPr>
        <w:t xml:space="preserve"> in </w:t>
      </w:r>
      <w:proofErr w:type="spellStart"/>
      <w:r>
        <w:rPr>
          <w:rStyle w:val="Fett"/>
        </w:rPr>
        <w:t>gelevet</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thor</w:t>
      </w:r>
      <w:proofErr w:type="spellEnd"/>
      <w:r>
        <w:rPr>
          <w:rStyle w:val="Fett"/>
        </w:rPr>
        <w:t xml:space="preserve"> </w:t>
      </w:r>
      <w:proofErr w:type="spellStart"/>
      <w:r>
        <w:rPr>
          <w:rStyle w:val="Fett"/>
        </w:rPr>
        <w:t>unuthsprecklicken</w:t>
      </w:r>
      <w:proofErr w:type="spellEnd"/>
      <w:r>
        <w:rPr>
          <w:rStyle w:val="Fett"/>
        </w:rPr>
        <w:t xml:space="preserve"> </w:t>
      </w:r>
      <w:proofErr w:type="spellStart"/>
      <w:r>
        <w:rPr>
          <w:rStyle w:val="Fett"/>
        </w:rPr>
        <w:t>herlickheit</w:t>
      </w:r>
      <w:proofErr w:type="spellEnd"/>
      <w:r>
        <w:rPr>
          <w:rStyle w:val="Fett"/>
        </w:rPr>
        <w:t xml:space="preserve">, schal van dem </w:t>
      </w:r>
      <w:proofErr w:type="spellStart"/>
      <w:r>
        <w:rPr>
          <w:rStyle w:val="Fett"/>
        </w:rPr>
        <w:t>Lychamelicken</w:t>
      </w:r>
      <w:proofErr w:type="spellEnd"/>
      <w:r>
        <w:rPr>
          <w:rStyle w:val="Fett"/>
        </w:rPr>
        <w:t xml:space="preserve"> </w:t>
      </w:r>
      <w:proofErr w:type="spellStart"/>
      <w:r>
        <w:rPr>
          <w:rStyle w:val="Fett"/>
        </w:rPr>
        <w:t>Dode</w:t>
      </w:r>
      <w:proofErr w:type="spellEnd"/>
      <w:r>
        <w:rPr>
          <w:rStyle w:val="Fett"/>
        </w:rPr>
        <w:t xml:space="preserve"> </w:t>
      </w:r>
      <w:proofErr w:type="spellStart"/>
      <w:r>
        <w:rPr>
          <w:rStyle w:val="Fett"/>
        </w:rPr>
        <w:t>wedder</w:t>
      </w:r>
      <w:proofErr w:type="spellEnd"/>
      <w:r>
        <w:rPr>
          <w:rStyle w:val="Fett"/>
        </w:rPr>
        <w:t xml:space="preserve"> </w:t>
      </w:r>
      <w:proofErr w:type="spellStart"/>
      <w:r>
        <w:rPr>
          <w:rStyle w:val="Fett"/>
        </w:rPr>
        <w:t>upsthan</w:t>
      </w:r>
      <w:proofErr w:type="spellEnd"/>
      <w:r>
        <w:rPr>
          <w:rStyle w:val="Fett"/>
        </w:rPr>
        <w:t xml:space="preserve">, </w:t>
      </w:r>
      <w:proofErr w:type="spellStart"/>
      <w:r>
        <w:rPr>
          <w:rStyle w:val="Fett"/>
        </w:rPr>
        <w:t>unde</w:t>
      </w:r>
      <w:proofErr w:type="spellEnd"/>
      <w:r>
        <w:rPr>
          <w:rStyle w:val="Fett"/>
        </w:rPr>
        <w:t xml:space="preserve"> hat ewige Levent, mit </w:t>
      </w:r>
      <w:proofErr w:type="spellStart"/>
      <w:r>
        <w:rPr>
          <w:rStyle w:val="Fett"/>
        </w:rPr>
        <w:t>synem</w:t>
      </w:r>
      <w:proofErr w:type="spellEnd"/>
      <w:r>
        <w:rPr>
          <w:rStyle w:val="Fett"/>
        </w:rPr>
        <w:t xml:space="preserve"> </w:t>
      </w:r>
      <w:proofErr w:type="spellStart"/>
      <w:r>
        <w:rPr>
          <w:rStyle w:val="Fett"/>
        </w:rPr>
        <w:t>Hövede</w:t>
      </w:r>
      <w:proofErr w:type="spellEnd"/>
      <w:r>
        <w:rPr>
          <w:rStyle w:val="Fett"/>
        </w:rPr>
        <w:t xml:space="preserve">, am </w:t>
      </w:r>
      <w:proofErr w:type="spellStart"/>
      <w:r>
        <w:rPr>
          <w:rStyle w:val="Fett"/>
        </w:rPr>
        <w:t>Lyve</w:t>
      </w:r>
      <w:proofErr w:type="spellEnd"/>
      <w:r>
        <w:rPr>
          <w:rStyle w:val="Fett"/>
        </w:rPr>
        <w:t xml:space="preserve"> </w:t>
      </w:r>
      <w:proofErr w:type="spellStart"/>
      <w:r>
        <w:rPr>
          <w:rStyle w:val="Fett"/>
        </w:rPr>
        <w:t>unde</w:t>
      </w:r>
      <w:proofErr w:type="spellEnd"/>
      <w:r>
        <w:rPr>
          <w:rStyle w:val="Fett"/>
        </w:rPr>
        <w:t xml:space="preserve"> Seele </w:t>
      </w:r>
      <w:proofErr w:type="spellStart"/>
      <w:r>
        <w:rPr>
          <w:rStyle w:val="Fett"/>
        </w:rPr>
        <w:t>erven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besitten</w:t>
      </w:r>
      <w:proofErr w:type="spellEnd"/>
      <w:r>
        <w:rPr>
          <w:rStyle w:val="Fett"/>
        </w:rPr>
        <w:t>.</w:t>
      </w:r>
      <w:r>
        <w:t xml:space="preserve"> </w:t>
      </w:r>
    </w:p>
    <w:p w14:paraId="49389481" w14:textId="77777777" w:rsidR="001F22E0" w:rsidRDefault="001F22E0" w:rsidP="001F22E0">
      <w:pPr>
        <w:pStyle w:val="StandardWeb"/>
      </w:pPr>
      <w:r>
        <w:t xml:space="preserve">50. Wat schal den </w:t>
      </w:r>
      <w:proofErr w:type="spellStart"/>
      <w:r>
        <w:t>Unbothverdigen</w:t>
      </w:r>
      <w:proofErr w:type="spellEnd"/>
      <w:r>
        <w:t xml:space="preserve">, </w:t>
      </w:r>
      <w:proofErr w:type="spellStart"/>
      <w:r>
        <w:t>Godtlosen</w:t>
      </w:r>
      <w:proofErr w:type="spellEnd"/>
      <w:r>
        <w:t xml:space="preserve"> </w:t>
      </w:r>
      <w:proofErr w:type="spellStart"/>
      <w:r>
        <w:t>unde</w:t>
      </w:r>
      <w:proofErr w:type="spellEnd"/>
      <w:r>
        <w:t xml:space="preserve"> </w:t>
      </w:r>
      <w:proofErr w:type="spellStart"/>
      <w:r>
        <w:t>Ungelövigen</w:t>
      </w:r>
      <w:proofErr w:type="spellEnd"/>
      <w:r>
        <w:t xml:space="preserve">, de CHristum </w:t>
      </w:r>
      <w:proofErr w:type="spellStart"/>
      <w:r>
        <w:t>unde</w:t>
      </w:r>
      <w:proofErr w:type="spellEnd"/>
      <w:r>
        <w:t xml:space="preserve"> </w:t>
      </w:r>
      <w:proofErr w:type="spellStart"/>
      <w:r>
        <w:t>syne</w:t>
      </w:r>
      <w:proofErr w:type="spellEnd"/>
      <w:r>
        <w:t xml:space="preserve"> </w:t>
      </w:r>
      <w:proofErr w:type="spellStart"/>
      <w:r>
        <w:t>Gemene</w:t>
      </w:r>
      <w:proofErr w:type="spellEnd"/>
      <w:r>
        <w:t xml:space="preserve"> </w:t>
      </w:r>
      <w:proofErr w:type="spellStart"/>
      <w:r>
        <w:t>hyr</w:t>
      </w:r>
      <w:proofErr w:type="spellEnd"/>
      <w:r>
        <w:t xml:space="preserve"> verachtet </w:t>
      </w:r>
      <w:proofErr w:type="spellStart"/>
      <w:r>
        <w:t>hebben</w:t>
      </w:r>
      <w:proofErr w:type="spellEnd"/>
      <w:r>
        <w:t xml:space="preserve">, </w:t>
      </w:r>
      <w:proofErr w:type="spellStart"/>
      <w:r>
        <w:t>weddervaren</w:t>
      </w:r>
      <w:proofErr w:type="spellEnd"/>
      <w:r>
        <w:t>?</w:t>
      </w:r>
      <w:r>
        <w:br/>
      </w:r>
      <w:r>
        <w:rPr>
          <w:rStyle w:val="Fett"/>
        </w:rPr>
        <w:t xml:space="preserve">DE werden </w:t>
      </w:r>
      <w:proofErr w:type="spellStart"/>
      <w:r>
        <w:rPr>
          <w:rStyle w:val="Fett"/>
        </w:rPr>
        <w:t>ock</w:t>
      </w:r>
      <w:proofErr w:type="spellEnd"/>
      <w:r>
        <w:rPr>
          <w:rStyle w:val="Fett"/>
        </w:rPr>
        <w:t xml:space="preserve"> </w:t>
      </w:r>
      <w:proofErr w:type="spellStart"/>
      <w:r>
        <w:rPr>
          <w:rStyle w:val="Fett"/>
        </w:rPr>
        <w:t>wol</w:t>
      </w:r>
      <w:proofErr w:type="spellEnd"/>
      <w:r>
        <w:rPr>
          <w:rStyle w:val="Fett"/>
        </w:rPr>
        <w:t xml:space="preserve"> in </w:t>
      </w:r>
      <w:proofErr w:type="spellStart"/>
      <w:r>
        <w:rPr>
          <w:rStyle w:val="Fett"/>
        </w:rPr>
        <w:t>erem</w:t>
      </w:r>
      <w:proofErr w:type="spellEnd"/>
      <w:r>
        <w:rPr>
          <w:rStyle w:val="Fett"/>
        </w:rPr>
        <w:t xml:space="preserve"> </w:t>
      </w:r>
      <w:proofErr w:type="spellStart"/>
      <w:r>
        <w:rPr>
          <w:rStyle w:val="Fett"/>
        </w:rPr>
        <w:t>Lyve</w:t>
      </w:r>
      <w:proofErr w:type="spellEnd"/>
      <w:r>
        <w:rPr>
          <w:rStyle w:val="Fett"/>
        </w:rPr>
        <w:t xml:space="preserve">, van dem </w:t>
      </w:r>
      <w:proofErr w:type="spellStart"/>
      <w:r>
        <w:rPr>
          <w:rStyle w:val="Fett"/>
        </w:rPr>
        <w:t>tydtlicken</w:t>
      </w:r>
      <w:proofErr w:type="spellEnd"/>
      <w:r>
        <w:rPr>
          <w:rStyle w:val="Fett"/>
        </w:rPr>
        <w:t xml:space="preserve"> </w:t>
      </w:r>
      <w:proofErr w:type="spellStart"/>
      <w:r>
        <w:rPr>
          <w:rStyle w:val="Fett"/>
        </w:rPr>
        <w:t>Dode</w:t>
      </w:r>
      <w:proofErr w:type="spellEnd"/>
      <w:r>
        <w:rPr>
          <w:rStyle w:val="Fett"/>
        </w:rPr>
        <w:t xml:space="preserve"> </w:t>
      </w:r>
      <w:proofErr w:type="spellStart"/>
      <w:r>
        <w:rPr>
          <w:rStyle w:val="Fett"/>
        </w:rPr>
        <w:t>wedderumme</w:t>
      </w:r>
      <w:proofErr w:type="spellEnd"/>
      <w:r>
        <w:rPr>
          <w:rStyle w:val="Fett"/>
        </w:rPr>
        <w:t xml:space="preserve"> </w:t>
      </w:r>
      <w:proofErr w:type="spellStart"/>
      <w:r>
        <w:rPr>
          <w:rStyle w:val="Fett"/>
        </w:rPr>
        <w:t>upsthan</w:t>
      </w:r>
      <w:proofErr w:type="spellEnd"/>
      <w:r>
        <w:rPr>
          <w:rStyle w:val="Fett"/>
        </w:rPr>
        <w:t xml:space="preserve">, </w:t>
      </w:r>
      <w:proofErr w:type="spellStart"/>
      <w:r>
        <w:rPr>
          <w:rStyle w:val="Fett"/>
        </w:rPr>
        <w:t>överst</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erer</w:t>
      </w:r>
      <w:proofErr w:type="spellEnd"/>
      <w:r>
        <w:rPr>
          <w:rStyle w:val="Fett"/>
        </w:rPr>
        <w:t xml:space="preserve"> ewigen Schande, </w:t>
      </w:r>
      <w:proofErr w:type="spellStart"/>
      <w:r>
        <w:rPr>
          <w:rStyle w:val="Fett"/>
        </w:rPr>
        <w:t>unde</w:t>
      </w:r>
      <w:proofErr w:type="spellEnd"/>
      <w:r>
        <w:rPr>
          <w:rStyle w:val="Fett"/>
        </w:rPr>
        <w:t xml:space="preserve"> werden also mit </w:t>
      </w:r>
      <w:proofErr w:type="spellStart"/>
      <w:r>
        <w:rPr>
          <w:rStyle w:val="Fett"/>
        </w:rPr>
        <w:t>erem</w:t>
      </w:r>
      <w:proofErr w:type="spellEnd"/>
      <w:r>
        <w:rPr>
          <w:rStyle w:val="Fett"/>
        </w:rPr>
        <w:t xml:space="preserve"> </w:t>
      </w:r>
      <w:proofErr w:type="spellStart"/>
      <w:r>
        <w:rPr>
          <w:rStyle w:val="Fett"/>
        </w:rPr>
        <w:t>Hövede</w:t>
      </w:r>
      <w:proofErr w:type="spellEnd"/>
      <w:r>
        <w:rPr>
          <w:rStyle w:val="Fett"/>
        </w:rPr>
        <w:t xml:space="preserve"> dem Düvel, am </w:t>
      </w:r>
      <w:proofErr w:type="spellStart"/>
      <w:r>
        <w:rPr>
          <w:rStyle w:val="Fett"/>
        </w:rPr>
        <w:t>Lyve</w:t>
      </w:r>
      <w:proofErr w:type="spellEnd"/>
      <w:r>
        <w:rPr>
          <w:rStyle w:val="Fett"/>
        </w:rPr>
        <w:t xml:space="preserve"> </w:t>
      </w:r>
      <w:proofErr w:type="spellStart"/>
      <w:r>
        <w:rPr>
          <w:rStyle w:val="Fett"/>
        </w:rPr>
        <w:t>unde</w:t>
      </w:r>
      <w:proofErr w:type="spellEnd"/>
      <w:r>
        <w:rPr>
          <w:rStyle w:val="Fett"/>
        </w:rPr>
        <w:t xml:space="preserve"> Seele, im </w:t>
      </w:r>
      <w:proofErr w:type="spellStart"/>
      <w:r>
        <w:rPr>
          <w:rStyle w:val="Fett"/>
        </w:rPr>
        <w:t>affgrundt</w:t>
      </w:r>
      <w:proofErr w:type="spellEnd"/>
      <w:r>
        <w:rPr>
          <w:rStyle w:val="Fett"/>
        </w:rPr>
        <w:t xml:space="preserve"> der Hellen </w:t>
      </w:r>
      <w:proofErr w:type="spellStart"/>
      <w:r>
        <w:rPr>
          <w:rStyle w:val="Fett"/>
        </w:rPr>
        <w:t>verstot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ewich</w:t>
      </w:r>
      <w:proofErr w:type="spellEnd"/>
      <w:r>
        <w:rPr>
          <w:rStyle w:val="Fett"/>
        </w:rPr>
        <w:t xml:space="preserve"> </w:t>
      </w:r>
      <w:proofErr w:type="spellStart"/>
      <w:r>
        <w:rPr>
          <w:rStyle w:val="Fett"/>
        </w:rPr>
        <w:t>verdömet</w:t>
      </w:r>
      <w:proofErr w:type="spellEnd"/>
      <w:r>
        <w:rPr>
          <w:rStyle w:val="Fett"/>
        </w:rPr>
        <w:t xml:space="preserve"> werden.</w:t>
      </w:r>
      <w:r>
        <w:t xml:space="preserve"> </w:t>
      </w:r>
    </w:p>
    <w:p w14:paraId="1AA5E36B" w14:textId="77777777" w:rsidR="001F22E0" w:rsidRDefault="001F22E0" w:rsidP="001F22E0">
      <w:pPr>
        <w:pStyle w:val="StandardWeb"/>
      </w:pPr>
      <w:r>
        <w:t xml:space="preserve">51. Mach </w:t>
      </w:r>
      <w:proofErr w:type="spellStart"/>
      <w:r>
        <w:t>ock</w:t>
      </w:r>
      <w:proofErr w:type="spellEnd"/>
      <w:r>
        <w:t xml:space="preserve"> de rechte </w:t>
      </w:r>
      <w:proofErr w:type="spellStart"/>
      <w:r>
        <w:t>ware</w:t>
      </w:r>
      <w:proofErr w:type="spellEnd"/>
      <w:r>
        <w:t xml:space="preserve"> </w:t>
      </w:r>
      <w:proofErr w:type="spellStart"/>
      <w:r>
        <w:t>Gemene</w:t>
      </w:r>
      <w:proofErr w:type="spellEnd"/>
      <w:r>
        <w:t xml:space="preserve"> </w:t>
      </w:r>
      <w:proofErr w:type="spellStart"/>
      <w:r>
        <w:t>CHristi</w:t>
      </w:r>
      <w:proofErr w:type="spellEnd"/>
      <w:r>
        <w:t xml:space="preserve"> </w:t>
      </w:r>
      <w:proofErr w:type="spellStart"/>
      <w:r>
        <w:t>wol</w:t>
      </w:r>
      <w:proofErr w:type="spellEnd"/>
      <w:r>
        <w:t xml:space="preserve"> </w:t>
      </w:r>
      <w:proofErr w:type="spellStart"/>
      <w:r>
        <w:t>utherlick</w:t>
      </w:r>
      <w:proofErr w:type="spellEnd"/>
      <w:r>
        <w:t xml:space="preserve"> </w:t>
      </w:r>
      <w:proofErr w:type="spellStart"/>
      <w:r>
        <w:t>erkant</w:t>
      </w:r>
      <w:proofErr w:type="spellEnd"/>
      <w:r>
        <w:t xml:space="preserve"> werden, </w:t>
      </w:r>
      <w:proofErr w:type="spellStart"/>
      <w:r>
        <w:t>efft</w:t>
      </w:r>
      <w:proofErr w:type="spellEnd"/>
      <w:r>
        <w:t xml:space="preserve"> se schön in de </w:t>
      </w:r>
      <w:proofErr w:type="spellStart"/>
      <w:r>
        <w:t>gantze</w:t>
      </w:r>
      <w:proofErr w:type="spellEnd"/>
      <w:r>
        <w:t xml:space="preserve"> </w:t>
      </w:r>
      <w:proofErr w:type="spellStart"/>
      <w:r>
        <w:t>Werlt</w:t>
      </w:r>
      <w:proofErr w:type="spellEnd"/>
      <w:r>
        <w:t xml:space="preserve"> </w:t>
      </w:r>
      <w:proofErr w:type="spellStart"/>
      <w:r>
        <w:t>verstrouwet</w:t>
      </w:r>
      <w:proofErr w:type="spellEnd"/>
      <w:r>
        <w:t xml:space="preserve"> </w:t>
      </w:r>
      <w:proofErr w:type="spellStart"/>
      <w:r>
        <w:t>is</w:t>
      </w:r>
      <w:proofErr w:type="spellEnd"/>
      <w:r>
        <w:t>?</w:t>
      </w:r>
      <w:r>
        <w:br/>
      </w:r>
      <w:proofErr w:type="spellStart"/>
      <w:r>
        <w:rPr>
          <w:rStyle w:val="Fett"/>
        </w:rPr>
        <w:t>GOdt</w:t>
      </w:r>
      <w:proofErr w:type="spellEnd"/>
      <w:r>
        <w:rPr>
          <w:rStyle w:val="Fett"/>
        </w:rPr>
        <w:t xml:space="preserve"> de </w:t>
      </w:r>
      <w:proofErr w:type="spellStart"/>
      <w:r>
        <w:rPr>
          <w:rStyle w:val="Fett"/>
        </w:rPr>
        <w:t>HEre</w:t>
      </w:r>
      <w:proofErr w:type="spellEnd"/>
      <w:r>
        <w:rPr>
          <w:rStyle w:val="Fett"/>
        </w:rPr>
        <w:t xml:space="preserve"> </w:t>
      </w:r>
      <w:proofErr w:type="spellStart"/>
      <w:r>
        <w:rPr>
          <w:rStyle w:val="Fett"/>
        </w:rPr>
        <w:t>hefft</w:t>
      </w:r>
      <w:proofErr w:type="spellEnd"/>
      <w:r>
        <w:rPr>
          <w:rStyle w:val="Fett"/>
        </w:rPr>
        <w:t xml:space="preserve"> in </w:t>
      </w:r>
      <w:proofErr w:type="spellStart"/>
      <w:r>
        <w:rPr>
          <w:rStyle w:val="Fett"/>
        </w:rPr>
        <w:t>syner</w:t>
      </w:r>
      <w:proofErr w:type="spellEnd"/>
      <w:r>
        <w:rPr>
          <w:rStyle w:val="Fett"/>
        </w:rPr>
        <w:t xml:space="preserve"> </w:t>
      </w:r>
      <w:proofErr w:type="spellStart"/>
      <w:r>
        <w:rPr>
          <w:rStyle w:val="Fett"/>
        </w:rPr>
        <w:t>Kercken</w:t>
      </w:r>
      <w:proofErr w:type="spellEnd"/>
      <w:r>
        <w:rPr>
          <w:rStyle w:val="Fett"/>
        </w:rPr>
        <w:t xml:space="preserve"> einen </w:t>
      </w:r>
      <w:proofErr w:type="spellStart"/>
      <w:r>
        <w:rPr>
          <w:rStyle w:val="Fett"/>
        </w:rPr>
        <w:t>sekeren</w:t>
      </w:r>
      <w:proofErr w:type="spellEnd"/>
      <w:r>
        <w:rPr>
          <w:rStyle w:val="Fett"/>
        </w:rPr>
        <w:t xml:space="preserve"> </w:t>
      </w:r>
      <w:proofErr w:type="spellStart"/>
      <w:r>
        <w:rPr>
          <w:rStyle w:val="Fett"/>
        </w:rPr>
        <w:t>Denst</w:t>
      </w:r>
      <w:proofErr w:type="spellEnd"/>
      <w:r>
        <w:rPr>
          <w:rStyle w:val="Fett"/>
        </w:rPr>
        <w:t xml:space="preserve"> </w:t>
      </w:r>
      <w:proofErr w:type="spellStart"/>
      <w:r>
        <w:rPr>
          <w:rStyle w:val="Fett"/>
        </w:rPr>
        <w:t>verordent</w:t>
      </w:r>
      <w:proofErr w:type="spellEnd"/>
      <w:r>
        <w:rPr>
          <w:rStyle w:val="Fett"/>
        </w:rPr>
        <w:t xml:space="preserve">, </w:t>
      </w:r>
      <w:proofErr w:type="spellStart"/>
      <w:r>
        <w:rPr>
          <w:rStyle w:val="Fett"/>
        </w:rPr>
        <w:t>alse</w:t>
      </w:r>
      <w:proofErr w:type="spellEnd"/>
      <w:r>
        <w:rPr>
          <w:rStyle w:val="Fett"/>
        </w:rPr>
        <w:t xml:space="preserve"> de reine Predige des </w:t>
      </w:r>
      <w:proofErr w:type="spellStart"/>
      <w:r>
        <w:rPr>
          <w:rStyle w:val="Fett"/>
        </w:rPr>
        <w:t>hilligen</w:t>
      </w:r>
      <w:proofErr w:type="spellEnd"/>
      <w:r>
        <w:rPr>
          <w:rStyle w:val="Fett"/>
        </w:rPr>
        <w:t xml:space="preserve"> </w:t>
      </w:r>
      <w:proofErr w:type="spellStart"/>
      <w:r>
        <w:rPr>
          <w:rStyle w:val="Fett"/>
        </w:rPr>
        <w:t>Godtlicken</w:t>
      </w:r>
      <w:proofErr w:type="spellEnd"/>
      <w:r>
        <w:rPr>
          <w:rStyle w:val="Fett"/>
        </w:rPr>
        <w:t xml:space="preserve"> Wordes, den rechten </w:t>
      </w:r>
      <w:proofErr w:type="spellStart"/>
      <w:r>
        <w:rPr>
          <w:rStyle w:val="Fett"/>
        </w:rPr>
        <w:t>gebruck</w:t>
      </w:r>
      <w:proofErr w:type="spellEnd"/>
      <w:r>
        <w:rPr>
          <w:rStyle w:val="Fett"/>
        </w:rPr>
        <w:t xml:space="preserve"> der </w:t>
      </w:r>
      <w:proofErr w:type="spellStart"/>
      <w:r>
        <w:rPr>
          <w:rStyle w:val="Fett"/>
        </w:rPr>
        <w:t>hilligen</w:t>
      </w:r>
      <w:proofErr w:type="spellEnd"/>
      <w:r>
        <w:rPr>
          <w:rStyle w:val="Fett"/>
        </w:rPr>
        <w:t xml:space="preserve"> Sacramenten, </w:t>
      </w:r>
      <w:proofErr w:type="spellStart"/>
      <w:r>
        <w:rPr>
          <w:rStyle w:val="Fett"/>
        </w:rPr>
        <w:t>unde</w:t>
      </w:r>
      <w:proofErr w:type="spellEnd"/>
      <w:r>
        <w:rPr>
          <w:rStyle w:val="Fett"/>
        </w:rPr>
        <w:t xml:space="preserve"> de </w:t>
      </w:r>
      <w:proofErr w:type="spellStart"/>
      <w:r>
        <w:rPr>
          <w:rStyle w:val="Fett"/>
        </w:rPr>
        <w:t>utherlicke</w:t>
      </w:r>
      <w:proofErr w:type="spellEnd"/>
      <w:r>
        <w:rPr>
          <w:rStyle w:val="Fett"/>
        </w:rPr>
        <w:t xml:space="preserve"> </w:t>
      </w:r>
      <w:proofErr w:type="spellStart"/>
      <w:r>
        <w:rPr>
          <w:rStyle w:val="Fett"/>
        </w:rPr>
        <w:t>Kerckentucht</w:t>
      </w:r>
      <w:proofErr w:type="spellEnd"/>
      <w:r>
        <w:rPr>
          <w:rStyle w:val="Fett"/>
        </w:rPr>
        <w:t>.</w:t>
      </w:r>
      <w:r>
        <w:rPr>
          <w:b/>
          <w:bCs/>
        </w:rPr>
        <w:br/>
      </w:r>
      <w:proofErr w:type="spellStart"/>
      <w:r>
        <w:rPr>
          <w:rStyle w:val="Fett"/>
        </w:rPr>
        <w:t>Welcken</w:t>
      </w:r>
      <w:proofErr w:type="spellEnd"/>
      <w:r>
        <w:rPr>
          <w:rStyle w:val="Fett"/>
        </w:rPr>
        <w:t xml:space="preserve"> </w:t>
      </w:r>
      <w:proofErr w:type="spellStart"/>
      <w:r>
        <w:rPr>
          <w:rStyle w:val="Fett"/>
        </w:rPr>
        <w:t>Denst</w:t>
      </w:r>
      <w:proofErr w:type="spellEnd"/>
      <w:r>
        <w:rPr>
          <w:rStyle w:val="Fett"/>
        </w:rPr>
        <w:t xml:space="preserve"> de </w:t>
      </w:r>
      <w:proofErr w:type="spellStart"/>
      <w:r>
        <w:rPr>
          <w:rStyle w:val="Fett"/>
        </w:rPr>
        <w:t>ware</w:t>
      </w:r>
      <w:proofErr w:type="spellEnd"/>
      <w:r>
        <w:rPr>
          <w:rStyle w:val="Fett"/>
        </w:rPr>
        <w:t xml:space="preserve"> </w:t>
      </w:r>
      <w:proofErr w:type="spellStart"/>
      <w:r>
        <w:rPr>
          <w:rStyle w:val="Fett"/>
        </w:rPr>
        <w:t>Christlicke</w:t>
      </w:r>
      <w:proofErr w:type="spellEnd"/>
      <w:r>
        <w:rPr>
          <w:rStyle w:val="Fett"/>
        </w:rPr>
        <w:t xml:space="preserve"> </w:t>
      </w:r>
      <w:proofErr w:type="spellStart"/>
      <w:r>
        <w:rPr>
          <w:rStyle w:val="Fett"/>
        </w:rPr>
        <w:t>Gemene</w:t>
      </w:r>
      <w:proofErr w:type="spellEnd"/>
      <w:r>
        <w:rPr>
          <w:rStyle w:val="Fett"/>
        </w:rPr>
        <w:t xml:space="preserve"> </w:t>
      </w:r>
      <w:proofErr w:type="spellStart"/>
      <w:r>
        <w:rPr>
          <w:rStyle w:val="Fett"/>
        </w:rPr>
        <w:t>stedes</w:t>
      </w:r>
      <w:proofErr w:type="spellEnd"/>
      <w:r>
        <w:rPr>
          <w:rStyle w:val="Fett"/>
        </w:rPr>
        <w:t xml:space="preserve"> </w:t>
      </w:r>
      <w:proofErr w:type="spellStart"/>
      <w:r>
        <w:rPr>
          <w:rStyle w:val="Fett"/>
        </w:rPr>
        <w:t>underholdet</w:t>
      </w:r>
      <w:proofErr w:type="spellEnd"/>
      <w:r>
        <w:rPr>
          <w:rStyle w:val="Fett"/>
        </w:rPr>
        <w:t xml:space="preserve">, so </w:t>
      </w:r>
      <w:proofErr w:type="spellStart"/>
      <w:r>
        <w:rPr>
          <w:rStyle w:val="Fett"/>
        </w:rPr>
        <w:t>verne</w:t>
      </w:r>
      <w:proofErr w:type="spellEnd"/>
      <w:r>
        <w:rPr>
          <w:rStyle w:val="Fett"/>
        </w:rPr>
        <w:t xml:space="preserve"> </w:t>
      </w:r>
      <w:proofErr w:type="spellStart"/>
      <w:r>
        <w:rPr>
          <w:rStyle w:val="Fett"/>
        </w:rPr>
        <w:t>alse</w:t>
      </w:r>
      <w:proofErr w:type="spellEnd"/>
      <w:r>
        <w:rPr>
          <w:rStyle w:val="Fett"/>
        </w:rPr>
        <w:t xml:space="preserve"> den recht </w:t>
      </w:r>
      <w:proofErr w:type="spellStart"/>
      <w:r>
        <w:rPr>
          <w:rStyle w:val="Fett"/>
        </w:rPr>
        <w:t>unde</w:t>
      </w:r>
      <w:proofErr w:type="spellEnd"/>
      <w:r>
        <w:rPr>
          <w:rStyle w:val="Fett"/>
        </w:rPr>
        <w:t xml:space="preserve"> rein </w:t>
      </w:r>
      <w:proofErr w:type="spellStart"/>
      <w:r>
        <w:rPr>
          <w:rStyle w:val="Fett"/>
        </w:rPr>
        <w:t>hebben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averkamen</w:t>
      </w:r>
      <w:proofErr w:type="spellEnd"/>
      <w:r>
        <w:rPr>
          <w:rStyle w:val="Fett"/>
        </w:rPr>
        <w:t xml:space="preserve"> </w:t>
      </w:r>
      <w:proofErr w:type="spellStart"/>
      <w:r>
        <w:rPr>
          <w:rStyle w:val="Fett"/>
        </w:rPr>
        <w:t>kan</w:t>
      </w:r>
      <w:proofErr w:type="spellEnd"/>
      <w:r>
        <w:rPr>
          <w:rStyle w:val="Fett"/>
        </w:rPr>
        <w:t xml:space="preserve">, </w:t>
      </w:r>
      <w:proofErr w:type="spellStart"/>
      <w:r>
        <w:rPr>
          <w:rStyle w:val="Fett"/>
        </w:rPr>
        <w:t>unde</w:t>
      </w:r>
      <w:proofErr w:type="spellEnd"/>
      <w:r>
        <w:rPr>
          <w:rStyle w:val="Fett"/>
        </w:rPr>
        <w:t xml:space="preserve"> wert </w:t>
      </w:r>
      <w:proofErr w:type="spellStart"/>
      <w:r>
        <w:rPr>
          <w:rStyle w:val="Fett"/>
        </w:rPr>
        <w:t>dorch</w:t>
      </w:r>
      <w:proofErr w:type="spellEnd"/>
      <w:r>
        <w:rPr>
          <w:rStyle w:val="Fett"/>
        </w:rPr>
        <w:t xml:space="preserve"> </w:t>
      </w:r>
      <w:proofErr w:type="spellStart"/>
      <w:r>
        <w:rPr>
          <w:rStyle w:val="Fett"/>
        </w:rPr>
        <w:t>densulven</w:t>
      </w:r>
      <w:proofErr w:type="spellEnd"/>
      <w:r>
        <w:rPr>
          <w:rStyle w:val="Fett"/>
        </w:rPr>
        <w:t xml:space="preserve"> van allen </w:t>
      </w:r>
      <w:proofErr w:type="spellStart"/>
      <w:r>
        <w:rPr>
          <w:rStyle w:val="Fett"/>
        </w:rPr>
        <w:t>Godtlosen</w:t>
      </w:r>
      <w:proofErr w:type="spellEnd"/>
      <w:r>
        <w:rPr>
          <w:rStyle w:val="Fett"/>
        </w:rPr>
        <w:t xml:space="preserve"> </w:t>
      </w:r>
      <w:proofErr w:type="spellStart"/>
      <w:r>
        <w:rPr>
          <w:rStyle w:val="Fett"/>
        </w:rPr>
        <w:t>Versamlingen</w:t>
      </w:r>
      <w:proofErr w:type="spellEnd"/>
      <w:r>
        <w:rPr>
          <w:rStyle w:val="Fett"/>
        </w:rPr>
        <w:t xml:space="preserve"> </w:t>
      </w:r>
      <w:proofErr w:type="spellStart"/>
      <w:r>
        <w:rPr>
          <w:rStyle w:val="Fett"/>
        </w:rPr>
        <w:t>affgesundert</w:t>
      </w:r>
      <w:proofErr w:type="spellEnd"/>
      <w:r>
        <w:rPr>
          <w:rStyle w:val="Fett"/>
        </w:rPr>
        <w:t>.</w:t>
      </w:r>
      <w:r>
        <w:t xml:space="preserve"> </w:t>
      </w:r>
    </w:p>
    <w:p w14:paraId="69124F71" w14:textId="77777777" w:rsidR="001F22E0" w:rsidRDefault="001F22E0" w:rsidP="001F22E0">
      <w:pPr>
        <w:pStyle w:val="StandardWeb"/>
      </w:pPr>
      <w:r>
        <w:t xml:space="preserve">52. </w:t>
      </w:r>
      <w:proofErr w:type="spellStart"/>
      <w:r>
        <w:t>Warinne</w:t>
      </w:r>
      <w:proofErr w:type="spellEnd"/>
      <w:r>
        <w:t xml:space="preserve"> </w:t>
      </w:r>
      <w:proofErr w:type="spellStart"/>
      <w:r>
        <w:t>steit</w:t>
      </w:r>
      <w:proofErr w:type="spellEnd"/>
      <w:r>
        <w:t xml:space="preserve"> de reine Predige des </w:t>
      </w:r>
      <w:proofErr w:type="spellStart"/>
      <w:r>
        <w:t>Hilligen</w:t>
      </w:r>
      <w:proofErr w:type="spellEnd"/>
      <w:r>
        <w:t xml:space="preserve"> </w:t>
      </w:r>
      <w:proofErr w:type="spellStart"/>
      <w:r>
        <w:t>Gödtlicken</w:t>
      </w:r>
      <w:proofErr w:type="spellEnd"/>
      <w:r>
        <w:t xml:space="preserve"> Wordes?</w:t>
      </w:r>
      <w:r>
        <w:br/>
      </w:r>
      <w:r>
        <w:rPr>
          <w:rStyle w:val="Fett"/>
        </w:rPr>
        <w:t xml:space="preserve">IN der rechten </w:t>
      </w:r>
      <w:proofErr w:type="spellStart"/>
      <w:r>
        <w:rPr>
          <w:rStyle w:val="Fett"/>
        </w:rPr>
        <w:t>Verklaringe</w:t>
      </w:r>
      <w:proofErr w:type="spellEnd"/>
      <w:r>
        <w:rPr>
          <w:rStyle w:val="Fett"/>
        </w:rPr>
        <w:t xml:space="preserve"> des </w:t>
      </w:r>
      <w:proofErr w:type="spellStart"/>
      <w:r>
        <w:rPr>
          <w:rStyle w:val="Fett"/>
        </w:rPr>
        <w:t>Gesettes</w:t>
      </w:r>
      <w:proofErr w:type="spellEnd"/>
      <w:r>
        <w:rPr>
          <w:rStyle w:val="Fett"/>
        </w:rPr>
        <w:t xml:space="preserve"> </w:t>
      </w:r>
      <w:proofErr w:type="spellStart"/>
      <w:r>
        <w:rPr>
          <w:rStyle w:val="Fett"/>
        </w:rPr>
        <w:t>unde</w:t>
      </w:r>
      <w:proofErr w:type="spellEnd"/>
      <w:r>
        <w:rPr>
          <w:rStyle w:val="Fett"/>
        </w:rPr>
        <w:t xml:space="preserve"> des </w:t>
      </w:r>
      <w:proofErr w:type="spellStart"/>
      <w:r>
        <w:rPr>
          <w:rStyle w:val="Fett"/>
        </w:rPr>
        <w:t>Hilligen</w:t>
      </w:r>
      <w:proofErr w:type="spellEnd"/>
      <w:r>
        <w:rPr>
          <w:rStyle w:val="Fett"/>
        </w:rPr>
        <w:t xml:space="preserve"> </w:t>
      </w:r>
      <w:proofErr w:type="spellStart"/>
      <w:r>
        <w:rPr>
          <w:rStyle w:val="Fett"/>
        </w:rPr>
        <w:t>Euangelions</w:t>
      </w:r>
      <w:proofErr w:type="spellEnd"/>
      <w:r>
        <w:rPr>
          <w:rStyle w:val="Fett"/>
        </w:rPr>
        <w:t xml:space="preserve">, </w:t>
      </w:r>
      <w:proofErr w:type="spellStart"/>
      <w:r>
        <w:rPr>
          <w:rStyle w:val="Fett"/>
        </w:rPr>
        <w:t>darvan</w:t>
      </w:r>
      <w:proofErr w:type="spellEnd"/>
      <w:r>
        <w:rPr>
          <w:rStyle w:val="Fett"/>
        </w:rPr>
        <w:t xml:space="preserve"> </w:t>
      </w:r>
      <w:proofErr w:type="spellStart"/>
      <w:r>
        <w:rPr>
          <w:rStyle w:val="Fett"/>
        </w:rPr>
        <w:t>beth</w:t>
      </w:r>
      <w:proofErr w:type="spellEnd"/>
      <w:r>
        <w:rPr>
          <w:rStyle w:val="Fett"/>
        </w:rPr>
        <w:t xml:space="preserve"> </w:t>
      </w:r>
      <w:proofErr w:type="spellStart"/>
      <w:r>
        <w:rPr>
          <w:rStyle w:val="Fett"/>
        </w:rPr>
        <w:t>hertho</w:t>
      </w:r>
      <w:proofErr w:type="spellEnd"/>
      <w:r>
        <w:rPr>
          <w:rStyle w:val="Fett"/>
        </w:rPr>
        <w:t xml:space="preserve"> in </w:t>
      </w:r>
      <w:proofErr w:type="spellStart"/>
      <w:r>
        <w:rPr>
          <w:rStyle w:val="Fett"/>
        </w:rPr>
        <w:t>dissem</w:t>
      </w:r>
      <w:proofErr w:type="spellEnd"/>
      <w:r>
        <w:rPr>
          <w:rStyle w:val="Fett"/>
        </w:rPr>
        <w:t xml:space="preserve"> Catechismo geredet </w:t>
      </w:r>
      <w:proofErr w:type="spellStart"/>
      <w:r>
        <w:rPr>
          <w:rStyle w:val="Fett"/>
        </w:rPr>
        <w:t>is</w:t>
      </w:r>
      <w:proofErr w:type="spellEnd"/>
      <w:r>
        <w:rPr>
          <w:rStyle w:val="Fett"/>
        </w:rPr>
        <w:t>.</w:t>
      </w:r>
      <w:r>
        <w:t xml:space="preserve"> </w:t>
      </w:r>
    </w:p>
    <w:p w14:paraId="7E7E9E81" w14:textId="77777777" w:rsidR="001F22E0" w:rsidRDefault="001F22E0" w:rsidP="001F22E0">
      <w:pPr>
        <w:pStyle w:val="StandardWeb"/>
      </w:pPr>
      <w:r>
        <w:t xml:space="preserve">53. Wat </w:t>
      </w:r>
      <w:proofErr w:type="spellStart"/>
      <w:r>
        <w:t>sint</w:t>
      </w:r>
      <w:proofErr w:type="spellEnd"/>
      <w:r>
        <w:t xml:space="preserve"> de Sacramenten der </w:t>
      </w:r>
      <w:proofErr w:type="spellStart"/>
      <w:r>
        <w:t>Christlicken</w:t>
      </w:r>
      <w:proofErr w:type="spellEnd"/>
      <w:r>
        <w:t xml:space="preserve"> </w:t>
      </w:r>
      <w:proofErr w:type="spellStart"/>
      <w:r>
        <w:t>Gemene</w:t>
      </w:r>
      <w:proofErr w:type="spellEnd"/>
      <w:r>
        <w:t>?</w:t>
      </w:r>
      <w:r>
        <w:br/>
      </w:r>
      <w:proofErr w:type="spellStart"/>
      <w:r>
        <w:rPr>
          <w:rStyle w:val="Fett"/>
        </w:rPr>
        <w:t>IDt</w:t>
      </w:r>
      <w:proofErr w:type="spellEnd"/>
      <w:r>
        <w:rPr>
          <w:rStyle w:val="Fett"/>
        </w:rPr>
        <w:t xml:space="preserve"> </w:t>
      </w:r>
      <w:proofErr w:type="spellStart"/>
      <w:r>
        <w:rPr>
          <w:rStyle w:val="Fett"/>
        </w:rPr>
        <w:t>sint</w:t>
      </w:r>
      <w:proofErr w:type="spellEnd"/>
      <w:r>
        <w:rPr>
          <w:rStyle w:val="Fett"/>
        </w:rPr>
        <w:t xml:space="preserve"> </w:t>
      </w:r>
      <w:proofErr w:type="spellStart"/>
      <w:r>
        <w:rPr>
          <w:rStyle w:val="Fett"/>
        </w:rPr>
        <w:t>Hillige</w:t>
      </w:r>
      <w:proofErr w:type="spellEnd"/>
      <w:r>
        <w:rPr>
          <w:rStyle w:val="Fett"/>
        </w:rPr>
        <w:t xml:space="preserve"> </w:t>
      </w:r>
      <w:proofErr w:type="spellStart"/>
      <w:r>
        <w:rPr>
          <w:rStyle w:val="Fett"/>
        </w:rPr>
        <w:t>Handlingen</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uterlicke</w:t>
      </w:r>
      <w:proofErr w:type="spellEnd"/>
      <w:r>
        <w:rPr>
          <w:rStyle w:val="Fett"/>
        </w:rPr>
        <w:t xml:space="preserve"> Ceremonien, van dem </w:t>
      </w:r>
      <w:proofErr w:type="spellStart"/>
      <w:r>
        <w:rPr>
          <w:rStyle w:val="Fett"/>
        </w:rPr>
        <w:t>HEren</w:t>
      </w:r>
      <w:proofErr w:type="spellEnd"/>
      <w:r>
        <w:rPr>
          <w:rStyle w:val="Fett"/>
        </w:rPr>
        <w:t xml:space="preserve"> JEsu CHristo in </w:t>
      </w:r>
      <w:proofErr w:type="spellStart"/>
      <w:r>
        <w:rPr>
          <w:rStyle w:val="Fett"/>
        </w:rPr>
        <w:t>syner</w:t>
      </w:r>
      <w:proofErr w:type="spellEnd"/>
      <w:r>
        <w:rPr>
          <w:rStyle w:val="Fett"/>
        </w:rPr>
        <w:t xml:space="preserve"> </w:t>
      </w:r>
      <w:proofErr w:type="spellStart"/>
      <w:r>
        <w:rPr>
          <w:rStyle w:val="Fett"/>
        </w:rPr>
        <w:t>Gemene</w:t>
      </w:r>
      <w:proofErr w:type="spellEnd"/>
      <w:r>
        <w:rPr>
          <w:rStyle w:val="Fett"/>
        </w:rPr>
        <w:t xml:space="preserve"> </w:t>
      </w:r>
      <w:proofErr w:type="spellStart"/>
      <w:r>
        <w:rPr>
          <w:rStyle w:val="Fett"/>
        </w:rPr>
        <w:t>verordent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beneven</w:t>
      </w:r>
      <w:proofErr w:type="spellEnd"/>
      <w:r>
        <w:rPr>
          <w:rStyle w:val="Fett"/>
        </w:rPr>
        <w:t xml:space="preserve"> der Lehre des </w:t>
      </w:r>
      <w:proofErr w:type="spellStart"/>
      <w:r>
        <w:rPr>
          <w:rStyle w:val="Fett"/>
        </w:rPr>
        <w:t>Hilligen</w:t>
      </w:r>
      <w:proofErr w:type="spellEnd"/>
      <w:r>
        <w:rPr>
          <w:rStyle w:val="Fett"/>
        </w:rPr>
        <w:t xml:space="preserve"> </w:t>
      </w:r>
      <w:proofErr w:type="spellStart"/>
      <w:r>
        <w:rPr>
          <w:rStyle w:val="Fett"/>
        </w:rPr>
        <w:t>Euangelions</w:t>
      </w:r>
      <w:proofErr w:type="spellEnd"/>
      <w:r>
        <w:rPr>
          <w:rStyle w:val="Fett"/>
        </w:rPr>
        <w:t xml:space="preserve">, unser </w:t>
      </w:r>
      <w:proofErr w:type="spellStart"/>
      <w:r>
        <w:rPr>
          <w:rStyle w:val="Fett"/>
        </w:rPr>
        <w:t>swackheit</w:t>
      </w:r>
      <w:proofErr w:type="spellEnd"/>
      <w:r>
        <w:rPr>
          <w:rStyle w:val="Fett"/>
        </w:rPr>
        <w:t xml:space="preserve"> </w:t>
      </w:r>
      <w:proofErr w:type="spellStart"/>
      <w:r>
        <w:rPr>
          <w:rStyle w:val="Fett"/>
        </w:rPr>
        <w:t>halven</w:t>
      </w:r>
      <w:proofErr w:type="spellEnd"/>
      <w:r>
        <w:rPr>
          <w:rStyle w:val="Fett"/>
        </w:rPr>
        <w:t xml:space="preserve"> </w:t>
      </w:r>
      <w:proofErr w:type="spellStart"/>
      <w:r>
        <w:rPr>
          <w:rStyle w:val="Fett"/>
        </w:rPr>
        <w:t>ingesettet</w:t>
      </w:r>
      <w:proofErr w:type="spellEnd"/>
      <w:r>
        <w:rPr>
          <w:rStyle w:val="Fett"/>
        </w:rPr>
        <w:t>.</w:t>
      </w:r>
      <w:r>
        <w:t xml:space="preserve"> </w:t>
      </w:r>
    </w:p>
    <w:p w14:paraId="5A93AFC0" w14:textId="77777777" w:rsidR="001F22E0" w:rsidRDefault="001F22E0" w:rsidP="001F22E0">
      <w:pPr>
        <w:pStyle w:val="StandardWeb"/>
      </w:pPr>
      <w:r>
        <w:t xml:space="preserve">54. </w:t>
      </w:r>
      <w:proofErr w:type="spellStart"/>
      <w:r>
        <w:t>Tho</w:t>
      </w:r>
      <w:proofErr w:type="spellEnd"/>
      <w:r>
        <w:t xml:space="preserve"> </w:t>
      </w:r>
      <w:proofErr w:type="spellStart"/>
      <w:r>
        <w:t>wat</w:t>
      </w:r>
      <w:proofErr w:type="spellEnd"/>
      <w:r>
        <w:t xml:space="preserve"> ende?</w:t>
      </w:r>
      <w:r>
        <w:br/>
      </w:r>
      <w:r>
        <w:rPr>
          <w:rStyle w:val="Fett"/>
        </w:rPr>
        <w:t xml:space="preserve">Thom ersten, dat se uns de </w:t>
      </w:r>
      <w:proofErr w:type="spellStart"/>
      <w:r>
        <w:rPr>
          <w:rStyle w:val="Fett"/>
        </w:rPr>
        <w:t>thosagen</w:t>
      </w:r>
      <w:proofErr w:type="spellEnd"/>
      <w:r>
        <w:rPr>
          <w:rStyle w:val="Fett"/>
        </w:rPr>
        <w:t xml:space="preserve"> des </w:t>
      </w:r>
      <w:proofErr w:type="spellStart"/>
      <w:r>
        <w:rPr>
          <w:rStyle w:val="Fett"/>
        </w:rPr>
        <w:t>Hilligen</w:t>
      </w:r>
      <w:proofErr w:type="spellEnd"/>
      <w:r>
        <w:rPr>
          <w:rStyle w:val="Fett"/>
        </w:rPr>
        <w:t xml:space="preserve"> </w:t>
      </w:r>
      <w:proofErr w:type="spellStart"/>
      <w:r>
        <w:rPr>
          <w:rStyle w:val="Fett"/>
        </w:rPr>
        <w:t>Euangelions</w:t>
      </w:r>
      <w:proofErr w:type="spellEnd"/>
      <w:r>
        <w:rPr>
          <w:rStyle w:val="Fett"/>
        </w:rPr>
        <w:t xml:space="preserve">, van der </w:t>
      </w:r>
      <w:proofErr w:type="spellStart"/>
      <w:r>
        <w:rPr>
          <w:rStyle w:val="Fett"/>
        </w:rPr>
        <w:t>unverdeenden</w:t>
      </w:r>
      <w:proofErr w:type="spellEnd"/>
      <w:r>
        <w:rPr>
          <w:rStyle w:val="Fett"/>
        </w:rPr>
        <w:t xml:space="preserve"> </w:t>
      </w:r>
      <w:proofErr w:type="spellStart"/>
      <w:r>
        <w:rPr>
          <w:rStyle w:val="Fett"/>
        </w:rPr>
        <w:t>vergevinge</w:t>
      </w:r>
      <w:proofErr w:type="spellEnd"/>
      <w:r>
        <w:rPr>
          <w:rStyle w:val="Fett"/>
        </w:rPr>
        <w:t xml:space="preserve"> der Sünde, </w:t>
      </w:r>
      <w:proofErr w:type="spellStart"/>
      <w:r>
        <w:rPr>
          <w:rStyle w:val="Fett"/>
        </w:rPr>
        <w:t>unde</w:t>
      </w:r>
      <w:proofErr w:type="spellEnd"/>
      <w:r>
        <w:rPr>
          <w:rStyle w:val="Fett"/>
        </w:rPr>
        <w:t xml:space="preserve"> </w:t>
      </w:r>
      <w:proofErr w:type="spellStart"/>
      <w:r>
        <w:rPr>
          <w:rStyle w:val="Fett"/>
        </w:rPr>
        <w:t>gemeenschap</w:t>
      </w:r>
      <w:proofErr w:type="spellEnd"/>
      <w:r>
        <w:rPr>
          <w:rStyle w:val="Fett"/>
        </w:rPr>
        <w:t xml:space="preserve"> der </w:t>
      </w:r>
      <w:proofErr w:type="spellStart"/>
      <w:r>
        <w:rPr>
          <w:rStyle w:val="Fett"/>
        </w:rPr>
        <w:t>Gerechticheit</w:t>
      </w:r>
      <w:proofErr w:type="spellEnd"/>
      <w:r>
        <w:rPr>
          <w:rStyle w:val="Fett"/>
        </w:rPr>
        <w:t xml:space="preserve"> Christi, </w:t>
      </w:r>
      <w:proofErr w:type="spellStart"/>
      <w:r>
        <w:rPr>
          <w:rStyle w:val="Fett"/>
        </w:rPr>
        <w:t>uppet</w:t>
      </w:r>
      <w:proofErr w:type="spellEnd"/>
      <w:r>
        <w:rPr>
          <w:rStyle w:val="Fett"/>
        </w:rPr>
        <w:t xml:space="preserve"> aller </w:t>
      </w:r>
      <w:proofErr w:type="spellStart"/>
      <w:r>
        <w:rPr>
          <w:rStyle w:val="Fett"/>
        </w:rPr>
        <w:t>dütlickste</w:t>
      </w:r>
      <w:proofErr w:type="spellEnd"/>
      <w:r>
        <w:rPr>
          <w:rStyle w:val="Fett"/>
        </w:rPr>
        <w:t xml:space="preserve"> vor </w:t>
      </w:r>
      <w:proofErr w:type="spellStart"/>
      <w:r>
        <w:rPr>
          <w:rStyle w:val="Fett"/>
        </w:rPr>
        <w:t>Ogen</w:t>
      </w:r>
      <w:proofErr w:type="spellEnd"/>
      <w:r>
        <w:rPr>
          <w:rStyle w:val="Fett"/>
        </w:rPr>
        <w:t xml:space="preserve"> stellen, </w:t>
      </w:r>
      <w:proofErr w:type="spellStart"/>
      <w:r>
        <w:rPr>
          <w:rStyle w:val="Fett"/>
        </w:rPr>
        <w:t>betügen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versegelen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unsen</w:t>
      </w:r>
      <w:proofErr w:type="spellEnd"/>
      <w:r>
        <w:rPr>
          <w:rStyle w:val="Fett"/>
        </w:rPr>
        <w:t xml:space="preserve"> </w:t>
      </w:r>
      <w:proofErr w:type="spellStart"/>
      <w:r>
        <w:rPr>
          <w:rStyle w:val="Fett"/>
        </w:rPr>
        <w:t>Gelovan</w:t>
      </w:r>
      <w:proofErr w:type="spellEnd"/>
      <w:r>
        <w:rPr>
          <w:rStyle w:val="Fett"/>
        </w:rPr>
        <w:t xml:space="preserve"> an de </w:t>
      </w:r>
      <w:proofErr w:type="spellStart"/>
      <w:r>
        <w:rPr>
          <w:rStyle w:val="Fett"/>
        </w:rPr>
        <w:t>gude</w:t>
      </w:r>
      <w:proofErr w:type="spellEnd"/>
      <w:r>
        <w:rPr>
          <w:rStyle w:val="Fett"/>
        </w:rPr>
        <w:t xml:space="preserve"> </w:t>
      </w:r>
      <w:proofErr w:type="spellStart"/>
      <w:r>
        <w:rPr>
          <w:rStyle w:val="Fett"/>
        </w:rPr>
        <w:t>gunst</w:t>
      </w:r>
      <w:proofErr w:type="spellEnd"/>
      <w:r>
        <w:rPr>
          <w:rStyle w:val="Fett"/>
        </w:rPr>
        <w:t xml:space="preserve"> Gades </w:t>
      </w:r>
      <w:proofErr w:type="spellStart"/>
      <w:r>
        <w:rPr>
          <w:rStyle w:val="Fett"/>
        </w:rPr>
        <w:t>unde</w:t>
      </w:r>
      <w:proofErr w:type="spellEnd"/>
      <w:r>
        <w:rPr>
          <w:rStyle w:val="Fett"/>
        </w:rPr>
        <w:t xml:space="preserve"> </w:t>
      </w:r>
      <w:proofErr w:type="spellStart"/>
      <w:r>
        <w:rPr>
          <w:rStyle w:val="Fett"/>
        </w:rPr>
        <w:t>vordenst</w:t>
      </w:r>
      <w:proofErr w:type="spellEnd"/>
      <w:r>
        <w:rPr>
          <w:rStyle w:val="Fett"/>
        </w:rPr>
        <w:t xml:space="preserve"> Christi </w:t>
      </w:r>
      <w:proofErr w:type="spellStart"/>
      <w:r>
        <w:rPr>
          <w:rStyle w:val="Fett"/>
        </w:rPr>
        <w:t>öven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starcken</w:t>
      </w:r>
      <w:proofErr w:type="spellEnd"/>
      <w:r>
        <w:rPr>
          <w:rStyle w:val="Fett"/>
        </w:rPr>
        <w:t xml:space="preserve">. Thom andern dat se uns </w:t>
      </w:r>
      <w:proofErr w:type="spellStart"/>
      <w:r>
        <w:rPr>
          <w:rStyle w:val="Fett"/>
        </w:rPr>
        <w:t>wedderumme</w:t>
      </w:r>
      <w:proofErr w:type="spellEnd"/>
      <w:r>
        <w:rPr>
          <w:rStyle w:val="Fett"/>
        </w:rPr>
        <w:t xml:space="preserve"> </w:t>
      </w:r>
      <w:proofErr w:type="spellStart"/>
      <w:r>
        <w:rPr>
          <w:rStyle w:val="Fett"/>
        </w:rPr>
        <w:t>unses</w:t>
      </w:r>
      <w:proofErr w:type="spellEnd"/>
      <w:r>
        <w:rPr>
          <w:rStyle w:val="Fett"/>
        </w:rPr>
        <w:t xml:space="preserve"> </w:t>
      </w:r>
      <w:proofErr w:type="spellStart"/>
      <w:r>
        <w:rPr>
          <w:rStyle w:val="Fett"/>
        </w:rPr>
        <w:t>plichtes</w:t>
      </w:r>
      <w:proofErr w:type="spellEnd"/>
      <w:r>
        <w:rPr>
          <w:rStyle w:val="Fett"/>
        </w:rPr>
        <w:t xml:space="preserve"> </w:t>
      </w:r>
      <w:proofErr w:type="spellStart"/>
      <w:r>
        <w:rPr>
          <w:rStyle w:val="Fett"/>
        </w:rPr>
        <w:t>jegen</w:t>
      </w:r>
      <w:proofErr w:type="spellEnd"/>
      <w:r>
        <w:rPr>
          <w:rStyle w:val="Fett"/>
        </w:rPr>
        <w:t xml:space="preserve"> </w:t>
      </w:r>
      <w:proofErr w:type="spellStart"/>
      <w:r>
        <w:rPr>
          <w:rStyle w:val="Fett"/>
        </w:rPr>
        <w:t>Godt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unsen</w:t>
      </w:r>
      <w:proofErr w:type="spellEnd"/>
      <w:r>
        <w:rPr>
          <w:rStyle w:val="Fett"/>
        </w:rPr>
        <w:t xml:space="preserve"> </w:t>
      </w:r>
      <w:proofErr w:type="spellStart"/>
      <w:r>
        <w:rPr>
          <w:rStyle w:val="Fett"/>
        </w:rPr>
        <w:t>Negesten</w:t>
      </w:r>
      <w:proofErr w:type="spellEnd"/>
      <w:r>
        <w:rPr>
          <w:rStyle w:val="Fett"/>
        </w:rPr>
        <w:t xml:space="preserve"> </w:t>
      </w:r>
      <w:proofErr w:type="spellStart"/>
      <w:r>
        <w:rPr>
          <w:rStyle w:val="Fett"/>
        </w:rPr>
        <w:t>vermanen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thor</w:t>
      </w:r>
      <w:proofErr w:type="spellEnd"/>
      <w:r>
        <w:rPr>
          <w:rStyle w:val="Fett"/>
        </w:rPr>
        <w:t xml:space="preserve"> </w:t>
      </w:r>
      <w:proofErr w:type="spellStart"/>
      <w:r>
        <w:rPr>
          <w:rStyle w:val="Fett"/>
        </w:rPr>
        <w:t>Danckbarheit</w:t>
      </w:r>
      <w:proofErr w:type="spellEnd"/>
      <w:r>
        <w:rPr>
          <w:rStyle w:val="Fett"/>
        </w:rPr>
        <w:t xml:space="preserve">, Leve, </w:t>
      </w:r>
      <w:proofErr w:type="spellStart"/>
      <w:r>
        <w:rPr>
          <w:rStyle w:val="Fett"/>
        </w:rPr>
        <w:t>Truwe</w:t>
      </w:r>
      <w:proofErr w:type="spellEnd"/>
      <w:r>
        <w:rPr>
          <w:rStyle w:val="Fett"/>
        </w:rPr>
        <w:t xml:space="preserve"> </w:t>
      </w:r>
      <w:proofErr w:type="spellStart"/>
      <w:r>
        <w:rPr>
          <w:rStyle w:val="Fett"/>
        </w:rPr>
        <w:t>unde</w:t>
      </w:r>
      <w:proofErr w:type="spellEnd"/>
      <w:r>
        <w:rPr>
          <w:rStyle w:val="Fett"/>
        </w:rPr>
        <w:t xml:space="preserve"> gehorsam </w:t>
      </w:r>
      <w:proofErr w:type="spellStart"/>
      <w:r>
        <w:rPr>
          <w:rStyle w:val="Fett"/>
        </w:rPr>
        <w:t>synes</w:t>
      </w:r>
      <w:proofErr w:type="spellEnd"/>
      <w:r>
        <w:rPr>
          <w:rStyle w:val="Fett"/>
        </w:rPr>
        <w:t xml:space="preserve"> willens bewegen.</w:t>
      </w:r>
      <w:r>
        <w:t xml:space="preserve"> </w:t>
      </w:r>
    </w:p>
    <w:p w14:paraId="6ECA4060" w14:textId="77777777" w:rsidR="001F22E0" w:rsidRDefault="001F22E0" w:rsidP="001F22E0">
      <w:pPr>
        <w:pStyle w:val="StandardWeb"/>
      </w:pPr>
      <w:r>
        <w:t xml:space="preserve">55. Wo </w:t>
      </w:r>
      <w:proofErr w:type="spellStart"/>
      <w:r>
        <w:t>vele</w:t>
      </w:r>
      <w:proofErr w:type="spellEnd"/>
      <w:r>
        <w:t xml:space="preserve"> </w:t>
      </w:r>
      <w:proofErr w:type="spellStart"/>
      <w:r>
        <w:t>sint</w:t>
      </w:r>
      <w:proofErr w:type="spellEnd"/>
      <w:r>
        <w:t xml:space="preserve"> dar </w:t>
      </w:r>
      <w:proofErr w:type="spellStart"/>
      <w:r>
        <w:t>sodane</w:t>
      </w:r>
      <w:proofErr w:type="spellEnd"/>
      <w:r>
        <w:t xml:space="preserve"> Sacramenten?</w:t>
      </w:r>
      <w:r>
        <w:br/>
      </w:r>
      <w:proofErr w:type="spellStart"/>
      <w:r>
        <w:rPr>
          <w:rStyle w:val="Fett"/>
        </w:rPr>
        <w:t>TWe</w:t>
      </w:r>
      <w:proofErr w:type="spellEnd"/>
      <w:r>
        <w:rPr>
          <w:rStyle w:val="Fett"/>
        </w:rPr>
        <w:t xml:space="preserve">, </w:t>
      </w:r>
      <w:proofErr w:type="spellStart"/>
      <w:r>
        <w:rPr>
          <w:rStyle w:val="Fett"/>
        </w:rPr>
        <w:t>nämlick</w:t>
      </w:r>
      <w:proofErr w:type="spellEnd"/>
      <w:r>
        <w:rPr>
          <w:rStyle w:val="Fett"/>
        </w:rPr>
        <w:t xml:space="preserve"> de </w:t>
      </w:r>
      <w:proofErr w:type="spellStart"/>
      <w:r>
        <w:rPr>
          <w:rStyle w:val="Fett"/>
        </w:rPr>
        <w:t>Döpe</w:t>
      </w:r>
      <w:proofErr w:type="spellEnd"/>
      <w:r>
        <w:rPr>
          <w:rStyle w:val="Fett"/>
        </w:rPr>
        <w:t xml:space="preserve"> </w:t>
      </w:r>
      <w:proofErr w:type="spellStart"/>
      <w:r>
        <w:rPr>
          <w:rStyle w:val="Fett"/>
        </w:rPr>
        <w:t>unde</w:t>
      </w:r>
      <w:proofErr w:type="spellEnd"/>
      <w:r>
        <w:rPr>
          <w:rStyle w:val="Fett"/>
        </w:rPr>
        <w:t xml:space="preserve"> dat </w:t>
      </w:r>
      <w:proofErr w:type="spellStart"/>
      <w:r>
        <w:rPr>
          <w:rStyle w:val="Fett"/>
        </w:rPr>
        <w:t>Nachtmal</w:t>
      </w:r>
      <w:proofErr w:type="spellEnd"/>
      <w:r>
        <w:rPr>
          <w:rStyle w:val="Fett"/>
        </w:rPr>
        <w:t xml:space="preserve">, uns alle beide van dem </w:t>
      </w:r>
      <w:proofErr w:type="spellStart"/>
      <w:r>
        <w:rPr>
          <w:rStyle w:val="Fett"/>
        </w:rPr>
        <w:t>HEren</w:t>
      </w:r>
      <w:proofErr w:type="spellEnd"/>
      <w:r>
        <w:rPr>
          <w:rStyle w:val="Fett"/>
        </w:rPr>
        <w:t xml:space="preserve"> JEsu Christo sehr </w:t>
      </w:r>
      <w:proofErr w:type="spellStart"/>
      <w:r>
        <w:rPr>
          <w:rStyle w:val="Fett"/>
        </w:rPr>
        <w:t>ernstlick</w:t>
      </w:r>
      <w:proofErr w:type="spellEnd"/>
      <w:r>
        <w:rPr>
          <w:rStyle w:val="Fett"/>
        </w:rPr>
        <w:t xml:space="preserve"> </w:t>
      </w:r>
      <w:proofErr w:type="spellStart"/>
      <w:r>
        <w:rPr>
          <w:rStyle w:val="Fett"/>
        </w:rPr>
        <w:t>bevolen</w:t>
      </w:r>
      <w:proofErr w:type="spellEnd"/>
      <w:r>
        <w:rPr>
          <w:rStyle w:val="Fett"/>
        </w:rPr>
        <w:t>.</w:t>
      </w:r>
      <w:r>
        <w:t xml:space="preserve"> </w:t>
      </w:r>
    </w:p>
    <w:p w14:paraId="601484BB" w14:textId="77777777" w:rsidR="001F22E0" w:rsidRDefault="001F22E0" w:rsidP="001F22E0">
      <w:pPr>
        <w:pStyle w:val="StandardWeb"/>
      </w:pPr>
      <w:r>
        <w:t xml:space="preserve">56. Wo ludet dat </w:t>
      </w:r>
      <w:proofErr w:type="spellStart"/>
      <w:r>
        <w:t>bevel</w:t>
      </w:r>
      <w:proofErr w:type="spellEnd"/>
      <w:r>
        <w:t xml:space="preserve"> der </w:t>
      </w:r>
      <w:proofErr w:type="spellStart"/>
      <w:r>
        <w:t>Döpe</w:t>
      </w:r>
      <w:proofErr w:type="spellEnd"/>
      <w:r>
        <w:t>?</w:t>
      </w:r>
      <w:r>
        <w:br/>
      </w:r>
      <w:proofErr w:type="spellStart"/>
      <w:r>
        <w:rPr>
          <w:rStyle w:val="Fett"/>
        </w:rPr>
        <w:t>MY</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gegeven</w:t>
      </w:r>
      <w:proofErr w:type="spellEnd"/>
      <w:r>
        <w:rPr>
          <w:rStyle w:val="Fett"/>
        </w:rPr>
        <w:t xml:space="preserve"> alle Gewalt im Himmel </w:t>
      </w:r>
      <w:proofErr w:type="spellStart"/>
      <w:r>
        <w:rPr>
          <w:rStyle w:val="Fett"/>
        </w:rPr>
        <w:t>unde</w:t>
      </w:r>
      <w:proofErr w:type="spellEnd"/>
      <w:r>
        <w:rPr>
          <w:rStyle w:val="Fett"/>
        </w:rPr>
        <w:t xml:space="preserve"> </w:t>
      </w:r>
      <w:proofErr w:type="spellStart"/>
      <w:r>
        <w:rPr>
          <w:rStyle w:val="Fett"/>
        </w:rPr>
        <w:t>op</w:t>
      </w:r>
      <w:proofErr w:type="spellEnd"/>
      <w:r>
        <w:rPr>
          <w:rStyle w:val="Fett"/>
        </w:rPr>
        <w:t xml:space="preserve"> Erden. </w:t>
      </w:r>
      <w:proofErr w:type="spellStart"/>
      <w:r>
        <w:rPr>
          <w:rStyle w:val="Fett"/>
        </w:rPr>
        <w:t>Darumme</w:t>
      </w:r>
      <w:proofErr w:type="spellEnd"/>
      <w:r>
        <w:rPr>
          <w:rStyle w:val="Fett"/>
        </w:rPr>
        <w:t xml:space="preserve"> </w:t>
      </w:r>
      <w:proofErr w:type="spellStart"/>
      <w:r>
        <w:rPr>
          <w:rStyle w:val="Fett"/>
        </w:rPr>
        <w:t>gaet</w:t>
      </w:r>
      <w:proofErr w:type="spellEnd"/>
      <w:r>
        <w:rPr>
          <w:rStyle w:val="Fett"/>
        </w:rPr>
        <w:t xml:space="preserve"> </w:t>
      </w:r>
      <w:proofErr w:type="spellStart"/>
      <w:r>
        <w:rPr>
          <w:rStyle w:val="Fett"/>
        </w:rPr>
        <w:t>hen</w:t>
      </w:r>
      <w:proofErr w:type="spellEnd"/>
      <w:r>
        <w:rPr>
          <w:rStyle w:val="Fett"/>
        </w:rPr>
        <w:t xml:space="preserve"> in de </w:t>
      </w:r>
      <w:proofErr w:type="spellStart"/>
      <w:r>
        <w:rPr>
          <w:rStyle w:val="Fett"/>
        </w:rPr>
        <w:t>gantze</w:t>
      </w:r>
      <w:proofErr w:type="spellEnd"/>
      <w:r>
        <w:rPr>
          <w:rStyle w:val="Fett"/>
        </w:rPr>
        <w:t xml:space="preserve"> </w:t>
      </w:r>
      <w:proofErr w:type="spellStart"/>
      <w:r>
        <w:rPr>
          <w:rStyle w:val="Fett"/>
        </w:rPr>
        <w:t>Werlt</w:t>
      </w:r>
      <w:proofErr w:type="spellEnd"/>
      <w:r>
        <w:rPr>
          <w:rStyle w:val="Fett"/>
        </w:rPr>
        <w:t xml:space="preserve">, </w:t>
      </w:r>
      <w:proofErr w:type="spellStart"/>
      <w:r>
        <w:rPr>
          <w:rStyle w:val="Fett"/>
        </w:rPr>
        <w:t>unde</w:t>
      </w:r>
      <w:proofErr w:type="spellEnd"/>
      <w:r>
        <w:rPr>
          <w:rStyle w:val="Fett"/>
        </w:rPr>
        <w:t xml:space="preserve"> lehret alle Völcker, </w:t>
      </w:r>
      <w:proofErr w:type="spellStart"/>
      <w:r>
        <w:rPr>
          <w:rStyle w:val="Fett"/>
        </w:rPr>
        <w:t>unde</w:t>
      </w:r>
      <w:proofErr w:type="spellEnd"/>
      <w:r>
        <w:rPr>
          <w:rStyle w:val="Fett"/>
        </w:rPr>
        <w:t xml:space="preserve"> </w:t>
      </w:r>
      <w:proofErr w:type="spellStart"/>
      <w:r>
        <w:rPr>
          <w:rStyle w:val="Fett"/>
        </w:rPr>
        <w:t>döpet</w:t>
      </w:r>
      <w:proofErr w:type="spellEnd"/>
      <w:r>
        <w:rPr>
          <w:rStyle w:val="Fett"/>
        </w:rPr>
        <w:t xml:space="preserve"> se in dem Namen des Vaders, </w:t>
      </w:r>
      <w:proofErr w:type="spellStart"/>
      <w:r>
        <w:rPr>
          <w:rStyle w:val="Fett"/>
        </w:rPr>
        <w:t>unde</w:t>
      </w:r>
      <w:proofErr w:type="spellEnd"/>
      <w:r>
        <w:rPr>
          <w:rStyle w:val="Fett"/>
        </w:rPr>
        <w:t xml:space="preserve"> des </w:t>
      </w:r>
      <w:proofErr w:type="spellStart"/>
      <w:r>
        <w:rPr>
          <w:rStyle w:val="Fett"/>
        </w:rPr>
        <w:t>Söns</w:t>
      </w:r>
      <w:proofErr w:type="spellEnd"/>
      <w:r>
        <w:rPr>
          <w:rStyle w:val="Fett"/>
        </w:rPr>
        <w:t xml:space="preserve">, </w:t>
      </w:r>
      <w:proofErr w:type="spellStart"/>
      <w:r>
        <w:rPr>
          <w:rStyle w:val="Fett"/>
        </w:rPr>
        <w:t>unde</w:t>
      </w:r>
      <w:proofErr w:type="spellEnd"/>
      <w:r>
        <w:rPr>
          <w:rStyle w:val="Fett"/>
        </w:rPr>
        <w:t xml:space="preserve"> des </w:t>
      </w:r>
      <w:proofErr w:type="spellStart"/>
      <w:r>
        <w:rPr>
          <w:rStyle w:val="Fett"/>
        </w:rPr>
        <w:t>Hilligen</w:t>
      </w:r>
      <w:proofErr w:type="spellEnd"/>
      <w:r>
        <w:rPr>
          <w:rStyle w:val="Fett"/>
        </w:rPr>
        <w:t xml:space="preserve"> Geistes, </w:t>
      </w:r>
      <w:proofErr w:type="spellStart"/>
      <w:r>
        <w:rPr>
          <w:rStyle w:val="Fett"/>
        </w:rPr>
        <w:t>unde</w:t>
      </w:r>
      <w:proofErr w:type="spellEnd"/>
      <w:r>
        <w:rPr>
          <w:rStyle w:val="Fett"/>
        </w:rPr>
        <w:t xml:space="preserve"> lehret se holden </w:t>
      </w:r>
      <w:proofErr w:type="spellStart"/>
      <w:r>
        <w:rPr>
          <w:rStyle w:val="Fett"/>
        </w:rPr>
        <w:t>allent</w:t>
      </w:r>
      <w:proofErr w:type="spellEnd"/>
      <w:r>
        <w:rPr>
          <w:rStyle w:val="Fett"/>
        </w:rPr>
        <w:t xml:space="preserve"> </w:t>
      </w:r>
      <w:proofErr w:type="spellStart"/>
      <w:r>
        <w:rPr>
          <w:rStyle w:val="Fett"/>
        </w:rPr>
        <w:t>wat</w:t>
      </w:r>
      <w:proofErr w:type="spellEnd"/>
      <w:r>
        <w:rPr>
          <w:rStyle w:val="Fett"/>
        </w:rPr>
        <w:t xml:space="preserve"> </w:t>
      </w:r>
      <w:proofErr w:type="spellStart"/>
      <w:r>
        <w:rPr>
          <w:rStyle w:val="Fett"/>
        </w:rPr>
        <w:t>ick</w:t>
      </w:r>
      <w:proofErr w:type="spellEnd"/>
      <w:r>
        <w:rPr>
          <w:rStyle w:val="Fett"/>
        </w:rPr>
        <w:t xml:space="preserve"> i </w:t>
      </w:r>
      <w:proofErr w:type="spellStart"/>
      <w:r>
        <w:rPr>
          <w:rStyle w:val="Fett"/>
        </w:rPr>
        <w:t>uw</w:t>
      </w:r>
      <w:proofErr w:type="spellEnd"/>
      <w:r>
        <w:rPr>
          <w:rStyle w:val="Fett"/>
        </w:rPr>
        <w:t xml:space="preserve"> </w:t>
      </w:r>
      <w:proofErr w:type="spellStart"/>
      <w:r>
        <w:rPr>
          <w:rStyle w:val="Fett"/>
        </w:rPr>
        <w:t>bevolen</w:t>
      </w:r>
      <w:proofErr w:type="spellEnd"/>
      <w:r>
        <w:rPr>
          <w:rStyle w:val="Fett"/>
        </w:rPr>
        <w:t xml:space="preserve"> </w:t>
      </w:r>
      <w:proofErr w:type="spellStart"/>
      <w:r>
        <w:rPr>
          <w:rStyle w:val="Fett"/>
        </w:rPr>
        <w:t>hebbe</w:t>
      </w:r>
      <w:proofErr w:type="spellEnd"/>
      <w:r>
        <w:rPr>
          <w:rStyle w:val="Fett"/>
        </w:rPr>
        <w:t xml:space="preserve">. Dar he </w:t>
      </w:r>
      <w:proofErr w:type="spellStart"/>
      <w:r>
        <w:rPr>
          <w:rStyle w:val="Fett"/>
        </w:rPr>
        <w:t>vordan</w:t>
      </w:r>
      <w:proofErr w:type="spellEnd"/>
      <w:r>
        <w:rPr>
          <w:rStyle w:val="Fett"/>
        </w:rPr>
        <w:t xml:space="preserve"> </w:t>
      </w:r>
      <w:proofErr w:type="spellStart"/>
      <w:r>
        <w:rPr>
          <w:rStyle w:val="Fett"/>
        </w:rPr>
        <w:t>syne</w:t>
      </w:r>
      <w:proofErr w:type="spellEnd"/>
      <w:r>
        <w:rPr>
          <w:rStyle w:val="Fett"/>
        </w:rPr>
        <w:t xml:space="preserve"> </w:t>
      </w:r>
      <w:proofErr w:type="spellStart"/>
      <w:r>
        <w:rPr>
          <w:rStyle w:val="Fett"/>
        </w:rPr>
        <w:t>thosage</w:t>
      </w:r>
      <w:proofErr w:type="spellEnd"/>
      <w:r>
        <w:rPr>
          <w:rStyle w:val="Fett"/>
        </w:rPr>
        <w:t xml:space="preserve"> anhanget </w:t>
      </w:r>
      <w:proofErr w:type="spellStart"/>
      <w:r>
        <w:rPr>
          <w:rStyle w:val="Fett"/>
        </w:rPr>
        <w:t>unde</w:t>
      </w:r>
      <w:proofErr w:type="spellEnd"/>
      <w:r>
        <w:rPr>
          <w:rStyle w:val="Fett"/>
        </w:rPr>
        <w:t xml:space="preserve"> </w:t>
      </w:r>
      <w:proofErr w:type="spellStart"/>
      <w:r>
        <w:rPr>
          <w:rStyle w:val="Fett"/>
        </w:rPr>
        <w:t>secht</w:t>
      </w:r>
      <w:proofErr w:type="spellEnd"/>
      <w:r>
        <w:rPr>
          <w:rStyle w:val="Fett"/>
        </w:rPr>
        <w:t xml:space="preserve">: </w:t>
      </w:r>
      <w:proofErr w:type="spellStart"/>
      <w:r>
        <w:rPr>
          <w:rStyle w:val="Fett"/>
        </w:rPr>
        <w:t>Wol</w:t>
      </w:r>
      <w:proofErr w:type="spellEnd"/>
      <w:r>
        <w:rPr>
          <w:rStyle w:val="Fett"/>
        </w:rPr>
        <w:t xml:space="preserve"> dar </w:t>
      </w:r>
      <w:proofErr w:type="spellStart"/>
      <w:r>
        <w:rPr>
          <w:rStyle w:val="Fett"/>
        </w:rPr>
        <w:t>gelövet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gedöfft</w:t>
      </w:r>
      <w:proofErr w:type="spellEnd"/>
      <w:r>
        <w:rPr>
          <w:rStyle w:val="Fett"/>
        </w:rPr>
        <w:t xml:space="preserve"> wert, de wert </w:t>
      </w:r>
      <w:proofErr w:type="spellStart"/>
      <w:r>
        <w:rPr>
          <w:rStyle w:val="Fett"/>
        </w:rPr>
        <w:t>salich</w:t>
      </w:r>
      <w:proofErr w:type="spellEnd"/>
      <w:r>
        <w:rPr>
          <w:rStyle w:val="Fett"/>
        </w:rPr>
        <w:t xml:space="preserve"> werden: Wo </w:t>
      </w:r>
      <w:proofErr w:type="spellStart"/>
      <w:r>
        <w:rPr>
          <w:rStyle w:val="Fett"/>
        </w:rPr>
        <w:t>överst</w:t>
      </w:r>
      <w:proofErr w:type="spellEnd"/>
      <w:r>
        <w:rPr>
          <w:rStyle w:val="Fett"/>
        </w:rPr>
        <w:t xml:space="preserve"> nicht </w:t>
      </w:r>
      <w:proofErr w:type="spellStart"/>
      <w:r>
        <w:rPr>
          <w:rStyle w:val="Fett"/>
        </w:rPr>
        <w:t>gelövet</w:t>
      </w:r>
      <w:proofErr w:type="spellEnd"/>
      <w:r>
        <w:rPr>
          <w:rStyle w:val="Fett"/>
        </w:rPr>
        <w:t xml:space="preserve">, de wert </w:t>
      </w:r>
      <w:proofErr w:type="spellStart"/>
      <w:r>
        <w:rPr>
          <w:rStyle w:val="Fett"/>
        </w:rPr>
        <w:t>verdömet</w:t>
      </w:r>
      <w:proofErr w:type="spellEnd"/>
      <w:r>
        <w:rPr>
          <w:rStyle w:val="Fett"/>
        </w:rPr>
        <w:t xml:space="preserve"> werden.</w:t>
      </w:r>
      <w:r>
        <w:t xml:space="preserve"> </w:t>
      </w:r>
    </w:p>
    <w:p w14:paraId="0E34DC78" w14:textId="77777777" w:rsidR="001F22E0" w:rsidRDefault="001F22E0" w:rsidP="001F22E0">
      <w:pPr>
        <w:pStyle w:val="StandardWeb"/>
      </w:pPr>
      <w:r>
        <w:t xml:space="preserve">57. Wat </w:t>
      </w:r>
      <w:proofErr w:type="spellStart"/>
      <w:r>
        <w:t>is</w:t>
      </w:r>
      <w:proofErr w:type="spellEnd"/>
      <w:r>
        <w:t xml:space="preserve"> de </w:t>
      </w:r>
      <w:proofErr w:type="spellStart"/>
      <w:r>
        <w:t>Döpe</w:t>
      </w:r>
      <w:proofErr w:type="spellEnd"/>
      <w:r>
        <w:t>?</w:t>
      </w:r>
      <w:r>
        <w:br/>
      </w:r>
      <w:proofErr w:type="spellStart"/>
      <w:r>
        <w:rPr>
          <w:rStyle w:val="Fett"/>
        </w:rPr>
        <w:t>EIn</w:t>
      </w:r>
      <w:proofErr w:type="spellEnd"/>
      <w:r>
        <w:rPr>
          <w:rStyle w:val="Fett"/>
        </w:rPr>
        <w:t xml:space="preserve"> </w:t>
      </w:r>
      <w:proofErr w:type="spellStart"/>
      <w:r>
        <w:rPr>
          <w:rStyle w:val="Fett"/>
        </w:rPr>
        <w:t>hillige</w:t>
      </w:r>
      <w:proofErr w:type="spellEnd"/>
      <w:r>
        <w:rPr>
          <w:rStyle w:val="Fett"/>
        </w:rPr>
        <w:t xml:space="preserve"> </w:t>
      </w:r>
      <w:proofErr w:type="spellStart"/>
      <w:r>
        <w:rPr>
          <w:rStyle w:val="Fett"/>
        </w:rPr>
        <w:t>insettinge</w:t>
      </w:r>
      <w:proofErr w:type="spellEnd"/>
      <w:r>
        <w:rPr>
          <w:rStyle w:val="Fett"/>
        </w:rPr>
        <w:t xml:space="preserve"> Gades, </w:t>
      </w:r>
      <w:proofErr w:type="spellStart"/>
      <w:r>
        <w:rPr>
          <w:rStyle w:val="Fett"/>
        </w:rPr>
        <w:t>dorch</w:t>
      </w:r>
      <w:proofErr w:type="spellEnd"/>
      <w:r>
        <w:rPr>
          <w:rStyle w:val="Fett"/>
        </w:rPr>
        <w:t xml:space="preserve"> </w:t>
      </w:r>
      <w:proofErr w:type="spellStart"/>
      <w:r>
        <w:rPr>
          <w:rStyle w:val="Fett"/>
        </w:rPr>
        <w:t>welcke</w:t>
      </w:r>
      <w:proofErr w:type="spellEnd"/>
      <w:r>
        <w:rPr>
          <w:rStyle w:val="Fett"/>
        </w:rPr>
        <w:t xml:space="preserve">, alle </w:t>
      </w:r>
      <w:proofErr w:type="spellStart"/>
      <w:r>
        <w:rPr>
          <w:rStyle w:val="Fett"/>
        </w:rPr>
        <w:t>Lidtmaten</w:t>
      </w:r>
      <w:proofErr w:type="spellEnd"/>
      <w:r>
        <w:rPr>
          <w:rStyle w:val="Fett"/>
        </w:rPr>
        <w:t xml:space="preserve"> der Gemeine </w:t>
      </w:r>
      <w:proofErr w:type="spellStart"/>
      <w:r>
        <w:rPr>
          <w:rStyle w:val="Fett"/>
        </w:rPr>
        <w:t>CHristi</w:t>
      </w:r>
      <w:proofErr w:type="spellEnd"/>
      <w:r>
        <w:rPr>
          <w:rStyle w:val="Fett"/>
        </w:rPr>
        <w:t xml:space="preserve">, so </w:t>
      </w:r>
      <w:proofErr w:type="spellStart"/>
      <w:r>
        <w:rPr>
          <w:rStyle w:val="Fett"/>
        </w:rPr>
        <w:t>wol</w:t>
      </w:r>
      <w:proofErr w:type="spellEnd"/>
      <w:r>
        <w:rPr>
          <w:rStyle w:val="Fett"/>
        </w:rPr>
        <w:t xml:space="preserve"> de unmündige </w:t>
      </w:r>
      <w:proofErr w:type="spellStart"/>
      <w:r>
        <w:rPr>
          <w:rStyle w:val="Fett"/>
        </w:rPr>
        <w:t>Kinderken</w:t>
      </w:r>
      <w:proofErr w:type="spellEnd"/>
      <w:r>
        <w:rPr>
          <w:rStyle w:val="Fett"/>
        </w:rPr>
        <w:t xml:space="preserve">, </w:t>
      </w:r>
      <w:proofErr w:type="spellStart"/>
      <w:r>
        <w:rPr>
          <w:rStyle w:val="Fett"/>
        </w:rPr>
        <w:t>alse</w:t>
      </w:r>
      <w:proofErr w:type="spellEnd"/>
      <w:r>
        <w:rPr>
          <w:rStyle w:val="Fett"/>
        </w:rPr>
        <w:t xml:space="preserve"> de </w:t>
      </w:r>
      <w:proofErr w:type="spellStart"/>
      <w:r>
        <w:rPr>
          <w:rStyle w:val="Fett"/>
        </w:rPr>
        <w:t>volwassene</w:t>
      </w:r>
      <w:proofErr w:type="spellEnd"/>
      <w:r>
        <w:rPr>
          <w:rStyle w:val="Fett"/>
        </w:rPr>
        <w:t xml:space="preserve"> </w:t>
      </w:r>
      <w:proofErr w:type="spellStart"/>
      <w:r>
        <w:rPr>
          <w:rStyle w:val="Fett"/>
        </w:rPr>
        <w:t>Gelövigen</w:t>
      </w:r>
      <w:proofErr w:type="spellEnd"/>
      <w:r>
        <w:rPr>
          <w:rStyle w:val="Fett"/>
        </w:rPr>
        <w:t xml:space="preserve">, mit </w:t>
      </w:r>
      <w:proofErr w:type="spellStart"/>
      <w:r>
        <w:rPr>
          <w:rStyle w:val="Fett"/>
        </w:rPr>
        <w:t>Water</w:t>
      </w:r>
      <w:proofErr w:type="spellEnd"/>
      <w:r>
        <w:rPr>
          <w:rStyle w:val="Fett"/>
        </w:rPr>
        <w:t xml:space="preserve">, in dem Namen des Vaders, </w:t>
      </w:r>
      <w:proofErr w:type="spellStart"/>
      <w:r>
        <w:rPr>
          <w:rStyle w:val="Fett"/>
        </w:rPr>
        <w:t>unde</w:t>
      </w:r>
      <w:proofErr w:type="spellEnd"/>
      <w:r>
        <w:rPr>
          <w:rStyle w:val="Fett"/>
        </w:rPr>
        <w:t xml:space="preserve"> des </w:t>
      </w:r>
      <w:proofErr w:type="spellStart"/>
      <w:r>
        <w:rPr>
          <w:rStyle w:val="Fett"/>
        </w:rPr>
        <w:t>Söns</w:t>
      </w:r>
      <w:proofErr w:type="spellEnd"/>
      <w:r>
        <w:rPr>
          <w:rStyle w:val="Fett"/>
        </w:rPr>
        <w:t xml:space="preserve">, </w:t>
      </w:r>
      <w:proofErr w:type="spellStart"/>
      <w:r>
        <w:rPr>
          <w:rStyle w:val="Fett"/>
        </w:rPr>
        <w:t>unde</w:t>
      </w:r>
      <w:proofErr w:type="spellEnd"/>
      <w:r>
        <w:rPr>
          <w:rStyle w:val="Fett"/>
        </w:rPr>
        <w:t xml:space="preserve"> des </w:t>
      </w:r>
      <w:proofErr w:type="spellStart"/>
      <w:r>
        <w:rPr>
          <w:rStyle w:val="Fett"/>
        </w:rPr>
        <w:t>Hilligen</w:t>
      </w:r>
      <w:proofErr w:type="spellEnd"/>
      <w:r>
        <w:rPr>
          <w:rStyle w:val="Fett"/>
        </w:rPr>
        <w:t xml:space="preserve"> Geistes, recht </w:t>
      </w:r>
      <w:proofErr w:type="spellStart"/>
      <w:r>
        <w:rPr>
          <w:rStyle w:val="Fett"/>
        </w:rPr>
        <w:t>gedöfft</w:t>
      </w:r>
      <w:proofErr w:type="spellEnd"/>
      <w:r>
        <w:rPr>
          <w:rStyle w:val="Fett"/>
        </w:rPr>
        <w:t xml:space="preserve"> werden.</w:t>
      </w:r>
      <w:r>
        <w:t xml:space="preserve"> </w:t>
      </w:r>
    </w:p>
    <w:p w14:paraId="1CFA959A" w14:textId="77777777" w:rsidR="001F22E0" w:rsidRDefault="001F22E0" w:rsidP="001F22E0">
      <w:pPr>
        <w:pStyle w:val="StandardWeb"/>
      </w:pPr>
      <w:r>
        <w:t xml:space="preserve">58. </w:t>
      </w:r>
      <w:proofErr w:type="spellStart"/>
      <w:r>
        <w:t>Wartho</w:t>
      </w:r>
      <w:proofErr w:type="spellEnd"/>
      <w:r>
        <w:t xml:space="preserve"> </w:t>
      </w:r>
      <w:proofErr w:type="spellStart"/>
      <w:r>
        <w:t>hefft</w:t>
      </w:r>
      <w:proofErr w:type="spellEnd"/>
      <w:r>
        <w:t xml:space="preserve"> </w:t>
      </w:r>
      <w:proofErr w:type="spellStart"/>
      <w:r>
        <w:t>Godt</w:t>
      </w:r>
      <w:proofErr w:type="spellEnd"/>
      <w:r>
        <w:t xml:space="preserve"> de </w:t>
      </w:r>
      <w:proofErr w:type="spellStart"/>
      <w:r>
        <w:t>Döpe</w:t>
      </w:r>
      <w:proofErr w:type="spellEnd"/>
      <w:r>
        <w:t xml:space="preserve"> </w:t>
      </w:r>
      <w:proofErr w:type="spellStart"/>
      <w:r>
        <w:t>entlick</w:t>
      </w:r>
      <w:proofErr w:type="spellEnd"/>
      <w:r>
        <w:t xml:space="preserve"> </w:t>
      </w:r>
      <w:proofErr w:type="spellStart"/>
      <w:r>
        <w:t>ingesettet</w:t>
      </w:r>
      <w:proofErr w:type="spellEnd"/>
      <w:r>
        <w:t>?</w:t>
      </w:r>
      <w:r>
        <w:br/>
      </w:r>
      <w:proofErr w:type="spellStart"/>
      <w:r>
        <w:rPr>
          <w:rStyle w:val="Fett"/>
        </w:rPr>
        <w:t>VOrnemlick</w:t>
      </w:r>
      <w:proofErr w:type="spellEnd"/>
      <w:r>
        <w:rPr>
          <w:rStyle w:val="Fett"/>
        </w:rPr>
        <w:t xml:space="preserve"> </w:t>
      </w:r>
      <w:proofErr w:type="spellStart"/>
      <w:r>
        <w:rPr>
          <w:rStyle w:val="Fett"/>
        </w:rPr>
        <w:t>tho</w:t>
      </w:r>
      <w:proofErr w:type="spellEnd"/>
      <w:r>
        <w:rPr>
          <w:rStyle w:val="Fett"/>
        </w:rPr>
        <w:t xml:space="preserve"> dem ende, dat he </w:t>
      </w:r>
      <w:proofErr w:type="spellStart"/>
      <w:r>
        <w:rPr>
          <w:rStyle w:val="Fett"/>
        </w:rPr>
        <w:t>my</w:t>
      </w:r>
      <w:proofErr w:type="spellEnd"/>
      <w:r>
        <w:rPr>
          <w:rStyle w:val="Fett"/>
        </w:rPr>
        <w:t xml:space="preserve"> </w:t>
      </w:r>
      <w:proofErr w:type="spellStart"/>
      <w:r>
        <w:rPr>
          <w:rStyle w:val="Fett"/>
        </w:rPr>
        <w:t>unde</w:t>
      </w:r>
      <w:proofErr w:type="spellEnd"/>
      <w:r>
        <w:rPr>
          <w:rStyle w:val="Fett"/>
        </w:rPr>
        <w:t xml:space="preserve"> allen </w:t>
      </w:r>
      <w:proofErr w:type="spellStart"/>
      <w:r>
        <w:rPr>
          <w:rStyle w:val="Fett"/>
        </w:rPr>
        <w:t>Lidtmaten</w:t>
      </w:r>
      <w:proofErr w:type="spellEnd"/>
      <w:r>
        <w:rPr>
          <w:rStyle w:val="Fett"/>
        </w:rPr>
        <w:t xml:space="preserve"> der </w:t>
      </w:r>
      <w:proofErr w:type="spellStart"/>
      <w:r>
        <w:rPr>
          <w:rStyle w:val="Fett"/>
        </w:rPr>
        <w:t>Gemene</w:t>
      </w:r>
      <w:proofErr w:type="spellEnd"/>
      <w:r>
        <w:rPr>
          <w:rStyle w:val="Fett"/>
        </w:rPr>
        <w:t xml:space="preserve"> Christi, </w:t>
      </w:r>
      <w:proofErr w:type="spellStart"/>
      <w:r>
        <w:rPr>
          <w:rStyle w:val="Fett"/>
        </w:rPr>
        <w:t>dardorch</w:t>
      </w:r>
      <w:proofErr w:type="spellEnd"/>
      <w:r>
        <w:rPr>
          <w:rStyle w:val="Fett"/>
        </w:rPr>
        <w:t xml:space="preserve"> </w:t>
      </w:r>
      <w:proofErr w:type="spellStart"/>
      <w:r>
        <w:rPr>
          <w:rStyle w:val="Fett"/>
        </w:rPr>
        <w:t>krefftigen</w:t>
      </w:r>
      <w:proofErr w:type="spellEnd"/>
      <w:r>
        <w:rPr>
          <w:rStyle w:val="Fett"/>
        </w:rPr>
        <w:t xml:space="preserve"> vor </w:t>
      </w:r>
      <w:proofErr w:type="spellStart"/>
      <w:r>
        <w:rPr>
          <w:rStyle w:val="Fett"/>
        </w:rPr>
        <w:t>Ogen</w:t>
      </w:r>
      <w:proofErr w:type="spellEnd"/>
      <w:r>
        <w:rPr>
          <w:rStyle w:val="Fett"/>
        </w:rPr>
        <w:t xml:space="preserve"> stelle, </w:t>
      </w:r>
      <w:proofErr w:type="spellStart"/>
      <w:r>
        <w:rPr>
          <w:rStyle w:val="Fett"/>
        </w:rPr>
        <w:t>betüge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versegele</w:t>
      </w:r>
      <w:proofErr w:type="spellEnd"/>
      <w:r>
        <w:rPr>
          <w:rStyle w:val="Fett"/>
        </w:rPr>
        <w:t xml:space="preserve">, </w:t>
      </w:r>
      <w:proofErr w:type="spellStart"/>
      <w:r>
        <w:rPr>
          <w:rStyle w:val="Fett"/>
        </w:rPr>
        <w:t>efft</w:t>
      </w:r>
      <w:proofErr w:type="spellEnd"/>
      <w:r>
        <w:rPr>
          <w:rStyle w:val="Fett"/>
        </w:rPr>
        <w:t xml:space="preserve"> </w:t>
      </w:r>
      <w:proofErr w:type="spellStart"/>
      <w:r>
        <w:rPr>
          <w:rStyle w:val="Fett"/>
        </w:rPr>
        <w:t>wy</w:t>
      </w:r>
      <w:proofErr w:type="spellEnd"/>
      <w:r>
        <w:rPr>
          <w:rStyle w:val="Fett"/>
        </w:rPr>
        <w:t xml:space="preserve"> schon van Natur Sünders, unrein </w:t>
      </w:r>
      <w:proofErr w:type="spellStart"/>
      <w:r>
        <w:rPr>
          <w:rStyle w:val="Fett"/>
        </w:rPr>
        <w:t>unde</w:t>
      </w:r>
      <w:proofErr w:type="spellEnd"/>
      <w:r>
        <w:rPr>
          <w:rStyle w:val="Fett"/>
        </w:rPr>
        <w:t xml:space="preserve"> Kinder des </w:t>
      </w:r>
      <w:proofErr w:type="spellStart"/>
      <w:r>
        <w:rPr>
          <w:rStyle w:val="Fett"/>
        </w:rPr>
        <w:t>Torns</w:t>
      </w:r>
      <w:proofErr w:type="spellEnd"/>
      <w:r>
        <w:rPr>
          <w:rStyle w:val="Fett"/>
        </w:rPr>
        <w:t xml:space="preserve"> </w:t>
      </w:r>
      <w:proofErr w:type="spellStart"/>
      <w:r>
        <w:rPr>
          <w:rStyle w:val="Fett"/>
        </w:rPr>
        <w:t>sint</w:t>
      </w:r>
      <w:proofErr w:type="spellEnd"/>
      <w:r>
        <w:rPr>
          <w:rStyle w:val="Fett"/>
        </w:rPr>
        <w:t xml:space="preserve">: Dat </w:t>
      </w:r>
      <w:proofErr w:type="spellStart"/>
      <w:r>
        <w:rPr>
          <w:rStyle w:val="Fett"/>
        </w:rPr>
        <w:t>wy</w:t>
      </w:r>
      <w:proofErr w:type="spellEnd"/>
      <w:r>
        <w:rPr>
          <w:rStyle w:val="Fett"/>
        </w:rPr>
        <w:t xml:space="preserve"> dennoch so </w:t>
      </w:r>
      <w:proofErr w:type="spellStart"/>
      <w:r>
        <w:rPr>
          <w:rStyle w:val="Fett"/>
        </w:rPr>
        <w:t>gewißlick</w:t>
      </w:r>
      <w:proofErr w:type="spellEnd"/>
      <w:r>
        <w:rPr>
          <w:rStyle w:val="Fett"/>
        </w:rPr>
        <w:t xml:space="preserve"> van </w:t>
      </w:r>
      <w:proofErr w:type="spellStart"/>
      <w:r>
        <w:rPr>
          <w:rStyle w:val="Fett"/>
        </w:rPr>
        <w:t>unse</w:t>
      </w:r>
      <w:proofErr w:type="spellEnd"/>
      <w:r>
        <w:rPr>
          <w:rStyle w:val="Fett"/>
        </w:rPr>
        <w:t xml:space="preserve"> Sünde, </w:t>
      </w:r>
      <w:proofErr w:type="spellStart"/>
      <w:r>
        <w:rPr>
          <w:rStyle w:val="Fett"/>
        </w:rPr>
        <w:t>uth</w:t>
      </w:r>
      <w:proofErr w:type="spellEnd"/>
      <w:r>
        <w:rPr>
          <w:rStyle w:val="Fett"/>
        </w:rPr>
        <w:t xml:space="preserve"> </w:t>
      </w:r>
      <w:proofErr w:type="spellStart"/>
      <w:r>
        <w:rPr>
          <w:rStyle w:val="Fett"/>
        </w:rPr>
        <w:t>Genaden</w:t>
      </w:r>
      <w:proofErr w:type="spellEnd"/>
      <w:r>
        <w:rPr>
          <w:rStyle w:val="Fett"/>
        </w:rPr>
        <w:t xml:space="preserve"> </w:t>
      </w:r>
      <w:proofErr w:type="spellStart"/>
      <w:r>
        <w:rPr>
          <w:rStyle w:val="Fett"/>
        </w:rPr>
        <w:t>dorch</w:t>
      </w:r>
      <w:proofErr w:type="spellEnd"/>
      <w:r>
        <w:rPr>
          <w:rStyle w:val="Fett"/>
        </w:rPr>
        <w:t xml:space="preserve"> Christum </w:t>
      </w:r>
      <w:proofErr w:type="spellStart"/>
      <w:r>
        <w:rPr>
          <w:rStyle w:val="Fett"/>
        </w:rPr>
        <w:t>gewasschen</w:t>
      </w:r>
      <w:proofErr w:type="spellEnd"/>
      <w:r>
        <w:rPr>
          <w:rStyle w:val="Fett"/>
        </w:rPr>
        <w:t xml:space="preserve">, mit </w:t>
      </w:r>
      <w:proofErr w:type="spellStart"/>
      <w:r>
        <w:rPr>
          <w:rStyle w:val="Fett"/>
        </w:rPr>
        <w:t>siner</w:t>
      </w:r>
      <w:proofErr w:type="spellEnd"/>
      <w:r>
        <w:rPr>
          <w:rStyle w:val="Fett"/>
        </w:rPr>
        <w:t xml:space="preserve"> </w:t>
      </w:r>
      <w:proofErr w:type="spellStart"/>
      <w:r>
        <w:rPr>
          <w:rStyle w:val="Fett"/>
        </w:rPr>
        <w:t>gerechticheit</w:t>
      </w:r>
      <w:proofErr w:type="spellEnd"/>
      <w:r>
        <w:rPr>
          <w:rStyle w:val="Fett"/>
        </w:rPr>
        <w:t xml:space="preserve"> </w:t>
      </w:r>
      <w:proofErr w:type="spellStart"/>
      <w:r>
        <w:rPr>
          <w:rStyle w:val="Fett"/>
        </w:rPr>
        <w:t>bekledet</w:t>
      </w:r>
      <w:proofErr w:type="spellEnd"/>
      <w:r>
        <w:rPr>
          <w:rStyle w:val="Fett"/>
        </w:rPr>
        <w:t xml:space="preserve">, </w:t>
      </w:r>
      <w:proofErr w:type="spellStart"/>
      <w:r>
        <w:rPr>
          <w:rStyle w:val="Fett"/>
        </w:rPr>
        <w:t>unde</w:t>
      </w:r>
      <w:proofErr w:type="spellEnd"/>
      <w:r>
        <w:rPr>
          <w:rStyle w:val="Fett"/>
        </w:rPr>
        <w:t xml:space="preserve"> van </w:t>
      </w:r>
      <w:proofErr w:type="spellStart"/>
      <w:r>
        <w:rPr>
          <w:rStyle w:val="Fett"/>
        </w:rPr>
        <w:t>Gade</w:t>
      </w:r>
      <w:proofErr w:type="spellEnd"/>
      <w:r>
        <w:rPr>
          <w:rStyle w:val="Fett"/>
        </w:rPr>
        <w:t xml:space="preserve"> vor Kinder </w:t>
      </w:r>
      <w:proofErr w:type="spellStart"/>
      <w:r>
        <w:rPr>
          <w:rStyle w:val="Fett"/>
        </w:rPr>
        <w:t>upgenomen</w:t>
      </w:r>
      <w:proofErr w:type="spellEnd"/>
      <w:r>
        <w:rPr>
          <w:rStyle w:val="Fett"/>
        </w:rPr>
        <w:t xml:space="preserve"> </w:t>
      </w:r>
      <w:proofErr w:type="spellStart"/>
      <w:r>
        <w:rPr>
          <w:rStyle w:val="Fett"/>
        </w:rPr>
        <w:t>sint</w:t>
      </w:r>
      <w:proofErr w:type="spellEnd"/>
      <w:r>
        <w:rPr>
          <w:rStyle w:val="Fett"/>
        </w:rPr>
        <w:t xml:space="preserve">, </w:t>
      </w:r>
      <w:proofErr w:type="spellStart"/>
      <w:r>
        <w:rPr>
          <w:rStyle w:val="Fett"/>
        </w:rPr>
        <w:t>alse</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Lyve</w:t>
      </w:r>
      <w:proofErr w:type="spellEnd"/>
      <w:r>
        <w:rPr>
          <w:rStyle w:val="Fett"/>
        </w:rPr>
        <w:t xml:space="preserve"> in der </w:t>
      </w:r>
      <w:proofErr w:type="spellStart"/>
      <w:r>
        <w:rPr>
          <w:rStyle w:val="Fett"/>
        </w:rPr>
        <w:t>Döppe</w:t>
      </w:r>
      <w:proofErr w:type="spellEnd"/>
      <w:r>
        <w:rPr>
          <w:rStyle w:val="Fett"/>
        </w:rPr>
        <w:t xml:space="preserve"> mit </w:t>
      </w:r>
      <w:proofErr w:type="spellStart"/>
      <w:r>
        <w:rPr>
          <w:rStyle w:val="Fett"/>
        </w:rPr>
        <w:t>Water</w:t>
      </w:r>
      <w:proofErr w:type="spellEnd"/>
      <w:r>
        <w:rPr>
          <w:rStyle w:val="Fett"/>
        </w:rPr>
        <w:t xml:space="preserve"> </w:t>
      </w:r>
      <w:proofErr w:type="spellStart"/>
      <w:r>
        <w:rPr>
          <w:rStyle w:val="Fett"/>
        </w:rPr>
        <w:t>gedöfft</w:t>
      </w:r>
      <w:proofErr w:type="spellEnd"/>
      <w:r>
        <w:rPr>
          <w:rStyle w:val="Fett"/>
        </w:rPr>
        <w:t xml:space="preserve">, besprenget </w:t>
      </w:r>
      <w:proofErr w:type="spellStart"/>
      <w:r>
        <w:rPr>
          <w:rStyle w:val="Fett"/>
        </w:rPr>
        <w:t>edder</w:t>
      </w:r>
      <w:proofErr w:type="spellEnd"/>
      <w:r>
        <w:rPr>
          <w:rStyle w:val="Fett"/>
        </w:rPr>
        <w:t xml:space="preserve"> </w:t>
      </w:r>
      <w:proofErr w:type="spellStart"/>
      <w:r>
        <w:rPr>
          <w:rStyle w:val="Fett"/>
        </w:rPr>
        <w:t>gewasschen</w:t>
      </w:r>
      <w:proofErr w:type="spellEnd"/>
      <w:r>
        <w:rPr>
          <w:rStyle w:val="Fett"/>
        </w:rPr>
        <w:t xml:space="preserve"> werden.</w:t>
      </w:r>
      <w:r>
        <w:t xml:space="preserve"> </w:t>
      </w:r>
    </w:p>
    <w:p w14:paraId="5449FCA7" w14:textId="77777777" w:rsidR="001F22E0" w:rsidRDefault="001F22E0" w:rsidP="001F22E0">
      <w:pPr>
        <w:pStyle w:val="StandardWeb"/>
      </w:pPr>
      <w:r>
        <w:t xml:space="preserve">59. </w:t>
      </w:r>
      <w:proofErr w:type="spellStart"/>
      <w:r>
        <w:t>Betüget</w:t>
      </w:r>
      <w:proofErr w:type="spellEnd"/>
      <w:r>
        <w:t xml:space="preserve"> uns dann de </w:t>
      </w:r>
      <w:proofErr w:type="spellStart"/>
      <w:r>
        <w:t>Döpe</w:t>
      </w:r>
      <w:proofErr w:type="spellEnd"/>
      <w:r>
        <w:t xml:space="preserve"> alleine de </w:t>
      </w:r>
      <w:proofErr w:type="spellStart"/>
      <w:r>
        <w:t>Vergevinge</w:t>
      </w:r>
      <w:proofErr w:type="spellEnd"/>
      <w:r>
        <w:t xml:space="preserve"> unser angeboren </w:t>
      </w:r>
      <w:proofErr w:type="spellStart"/>
      <w:r>
        <w:t>unde</w:t>
      </w:r>
      <w:proofErr w:type="spellEnd"/>
      <w:r>
        <w:t xml:space="preserve"> </w:t>
      </w:r>
      <w:proofErr w:type="spellStart"/>
      <w:r>
        <w:t>vörigen</w:t>
      </w:r>
      <w:proofErr w:type="spellEnd"/>
      <w:r>
        <w:t xml:space="preserve"> Sünden, de </w:t>
      </w:r>
      <w:proofErr w:type="spellStart"/>
      <w:r>
        <w:t>wy</w:t>
      </w:r>
      <w:proofErr w:type="spellEnd"/>
      <w:r>
        <w:t xml:space="preserve"> vor der </w:t>
      </w:r>
      <w:proofErr w:type="spellStart"/>
      <w:r>
        <w:t>Döpe</w:t>
      </w:r>
      <w:proofErr w:type="spellEnd"/>
      <w:r>
        <w:t xml:space="preserve"> </w:t>
      </w:r>
      <w:proofErr w:type="spellStart"/>
      <w:r>
        <w:t>gedahn</w:t>
      </w:r>
      <w:proofErr w:type="spellEnd"/>
      <w:r>
        <w:t xml:space="preserve"> </w:t>
      </w:r>
      <w:proofErr w:type="spellStart"/>
      <w:r>
        <w:t>hebben</w:t>
      </w:r>
      <w:proofErr w:type="spellEnd"/>
      <w:r>
        <w:t>?</w:t>
      </w:r>
      <w:r>
        <w:br/>
      </w:r>
      <w:proofErr w:type="spellStart"/>
      <w:r>
        <w:rPr>
          <w:rStyle w:val="Fett"/>
        </w:rPr>
        <w:t>Neen</w:t>
      </w:r>
      <w:proofErr w:type="spellEnd"/>
      <w:r>
        <w:rPr>
          <w:rStyle w:val="Fett"/>
        </w:rPr>
        <w:t xml:space="preserve">: Sunder </w:t>
      </w:r>
      <w:proofErr w:type="spellStart"/>
      <w:r>
        <w:rPr>
          <w:rStyle w:val="Fett"/>
        </w:rPr>
        <w:t>ock</w:t>
      </w:r>
      <w:proofErr w:type="spellEnd"/>
      <w:r>
        <w:rPr>
          <w:rStyle w:val="Fett"/>
        </w:rPr>
        <w:t xml:space="preserve"> gewisse </w:t>
      </w:r>
      <w:proofErr w:type="spellStart"/>
      <w:r>
        <w:rPr>
          <w:rStyle w:val="Fett"/>
        </w:rPr>
        <w:t>unde</w:t>
      </w:r>
      <w:proofErr w:type="spellEnd"/>
      <w:r>
        <w:rPr>
          <w:rStyle w:val="Fett"/>
        </w:rPr>
        <w:t xml:space="preserve"> </w:t>
      </w:r>
      <w:proofErr w:type="spellStart"/>
      <w:r>
        <w:rPr>
          <w:rStyle w:val="Fett"/>
        </w:rPr>
        <w:t>stedige</w:t>
      </w:r>
      <w:proofErr w:type="spellEnd"/>
      <w:r>
        <w:rPr>
          <w:rStyle w:val="Fett"/>
        </w:rPr>
        <w:t xml:space="preserve"> </w:t>
      </w:r>
      <w:proofErr w:type="spellStart"/>
      <w:r>
        <w:rPr>
          <w:rStyle w:val="Fett"/>
        </w:rPr>
        <w:t>Vergevinge</w:t>
      </w:r>
      <w:proofErr w:type="spellEnd"/>
      <w:r>
        <w:rPr>
          <w:rStyle w:val="Fett"/>
        </w:rPr>
        <w:t xml:space="preserve"> aller unser Sünden, de </w:t>
      </w:r>
      <w:proofErr w:type="spellStart"/>
      <w:r>
        <w:rPr>
          <w:rStyle w:val="Fett"/>
        </w:rPr>
        <w:t>wy</w:t>
      </w:r>
      <w:proofErr w:type="spellEnd"/>
      <w:r>
        <w:rPr>
          <w:rStyle w:val="Fett"/>
        </w:rPr>
        <w:t xml:space="preserve"> </w:t>
      </w:r>
      <w:proofErr w:type="spellStart"/>
      <w:r>
        <w:rPr>
          <w:rStyle w:val="Fett"/>
        </w:rPr>
        <w:t>dorch</w:t>
      </w:r>
      <w:proofErr w:type="spellEnd"/>
      <w:r>
        <w:rPr>
          <w:rStyle w:val="Fett"/>
        </w:rPr>
        <w:t xml:space="preserve"> dat </w:t>
      </w:r>
      <w:proofErr w:type="spellStart"/>
      <w:r>
        <w:rPr>
          <w:rStyle w:val="Fett"/>
        </w:rPr>
        <w:t>gantze</w:t>
      </w:r>
      <w:proofErr w:type="spellEnd"/>
      <w:r>
        <w:rPr>
          <w:rStyle w:val="Fett"/>
        </w:rPr>
        <w:t xml:space="preserve"> Levent </w:t>
      </w:r>
      <w:proofErr w:type="spellStart"/>
      <w:r>
        <w:rPr>
          <w:rStyle w:val="Fett"/>
        </w:rPr>
        <w:t>uth</w:t>
      </w:r>
      <w:proofErr w:type="spellEnd"/>
      <w:r>
        <w:rPr>
          <w:rStyle w:val="Fett"/>
        </w:rPr>
        <w:t xml:space="preserve"> </w:t>
      </w:r>
      <w:proofErr w:type="spellStart"/>
      <w:r>
        <w:rPr>
          <w:rStyle w:val="Fett"/>
        </w:rPr>
        <w:t>Swackheit</w:t>
      </w:r>
      <w:proofErr w:type="spellEnd"/>
      <w:r>
        <w:rPr>
          <w:rStyle w:val="Fett"/>
        </w:rPr>
        <w:t xml:space="preserve"> mögen </w:t>
      </w:r>
      <w:proofErr w:type="spellStart"/>
      <w:r>
        <w:rPr>
          <w:rStyle w:val="Fett"/>
        </w:rPr>
        <w:t>begahn</w:t>
      </w:r>
      <w:proofErr w:type="spellEnd"/>
      <w:r>
        <w:rPr>
          <w:rStyle w:val="Fett"/>
        </w:rPr>
        <w:t xml:space="preserve">, </w:t>
      </w:r>
      <w:proofErr w:type="spellStart"/>
      <w:r>
        <w:rPr>
          <w:rStyle w:val="Fett"/>
        </w:rPr>
        <w:t>unde</w:t>
      </w:r>
      <w:proofErr w:type="spellEnd"/>
      <w:r>
        <w:rPr>
          <w:rStyle w:val="Fett"/>
        </w:rPr>
        <w:t xml:space="preserve"> deren </w:t>
      </w:r>
      <w:proofErr w:type="spellStart"/>
      <w:r>
        <w:rPr>
          <w:rStyle w:val="Fett"/>
        </w:rPr>
        <w:t>wy</w:t>
      </w:r>
      <w:proofErr w:type="spellEnd"/>
      <w:r>
        <w:rPr>
          <w:rStyle w:val="Fett"/>
        </w:rPr>
        <w:t xml:space="preserve"> </w:t>
      </w:r>
      <w:proofErr w:type="spellStart"/>
      <w:r>
        <w:rPr>
          <w:rStyle w:val="Fett"/>
        </w:rPr>
        <w:t>vergevinge</w:t>
      </w:r>
      <w:proofErr w:type="spellEnd"/>
      <w:r>
        <w:rPr>
          <w:rStyle w:val="Fett"/>
        </w:rPr>
        <w:t xml:space="preserve"> </w:t>
      </w:r>
      <w:proofErr w:type="spellStart"/>
      <w:r>
        <w:rPr>
          <w:rStyle w:val="Fett"/>
        </w:rPr>
        <w:t>dorch</w:t>
      </w:r>
      <w:proofErr w:type="spellEnd"/>
      <w:r>
        <w:rPr>
          <w:rStyle w:val="Fett"/>
        </w:rPr>
        <w:t xml:space="preserve"> JEsum CHristum, im Geiste </w:t>
      </w:r>
      <w:proofErr w:type="spellStart"/>
      <w:r>
        <w:rPr>
          <w:rStyle w:val="Fett"/>
        </w:rPr>
        <w:t>unde</w:t>
      </w:r>
      <w:proofErr w:type="spellEnd"/>
      <w:r>
        <w:rPr>
          <w:rStyle w:val="Fett"/>
        </w:rPr>
        <w:t xml:space="preserve"> </w:t>
      </w:r>
      <w:proofErr w:type="spellStart"/>
      <w:r>
        <w:rPr>
          <w:rStyle w:val="Fett"/>
        </w:rPr>
        <w:t>Geloven</w:t>
      </w:r>
      <w:proofErr w:type="spellEnd"/>
      <w:r>
        <w:rPr>
          <w:rStyle w:val="Fett"/>
        </w:rPr>
        <w:t xml:space="preserve">, van </w:t>
      </w:r>
      <w:proofErr w:type="spellStart"/>
      <w:r>
        <w:rPr>
          <w:rStyle w:val="Fett"/>
        </w:rPr>
        <w:t>Gade</w:t>
      </w:r>
      <w:proofErr w:type="spellEnd"/>
      <w:r>
        <w:rPr>
          <w:rStyle w:val="Fett"/>
        </w:rPr>
        <w:t xml:space="preserve"> dem </w:t>
      </w:r>
      <w:proofErr w:type="spellStart"/>
      <w:r>
        <w:rPr>
          <w:rStyle w:val="Fett"/>
        </w:rPr>
        <w:t>HEren</w:t>
      </w:r>
      <w:proofErr w:type="spellEnd"/>
      <w:r>
        <w:rPr>
          <w:rStyle w:val="Fett"/>
        </w:rPr>
        <w:t xml:space="preserve"> </w:t>
      </w:r>
      <w:proofErr w:type="spellStart"/>
      <w:r>
        <w:rPr>
          <w:rStyle w:val="Fett"/>
        </w:rPr>
        <w:t>bidden</w:t>
      </w:r>
      <w:proofErr w:type="spellEnd"/>
      <w:r>
        <w:rPr>
          <w:rStyle w:val="Fett"/>
        </w:rPr>
        <w:t xml:space="preserve"> werden.</w:t>
      </w:r>
      <w:r>
        <w:t xml:space="preserve"> </w:t>
      </w:r>
    </w:p>
    <w:p w14:paraId="356E65FD" w14:textId="77777777" w:rsidR="001F22E0" w:rsidRDefault="001F22E0" w:rsidP="001F22E0">
      <w:pPr>
        <w:pStyle w:val="StandardWeb"/>
      </w:pPr>
      <w:r>
        <w:t xml:space="preserve">60. </w:t>
      </w:r>
      <w:proofErr w:type="spellStart"/>
      <w:r>
        <w:t>Tho</w:t>
      </w:r>
      <w:proofErr w:type="spellEnd"/>
      <w:r>
        <w:t xml:space="preserve"> </w:t>
      </w:r>
      <w:proofErr w:type="spellStart"/>
      <w:r>
        <w:t>wat</w:t>
      </w:r>
      <w:proofErr w:type="spellEnd"/>
      <w:r>
        <w:t xml:space="preserve"> ende </w:t>
      </w:r>
      <w:proofErr w:type="spellStart"/>
      <w:r>
        <w:t>is</w:t>
      </w:r>
      <w:proofErr w:type="spellEnd"/>
      <w:r>
        <w:t xml:space="preserve"> de </w:t>
      </w:r>
      <w:proofErr w:type="spellStart"/>
      <w:r>
        <w:t>Döpe</w:t>
      </w:r>
      <w:proofErr w:type="spellEnd"/>
      <w:r>
        <w:t xml:space="preserve"> </w:t>
      </w:r>
      <w:proofErr w:type="spellStart"/>
      <w:r>
        <w:t>wyder</w:t>
      </w:r>
      <w:proofErr w:type="spellEnd"/>
      <w:r>
        <w:t xml:space="preserve"> </w:t>
      </w:r>
      <w:proofErr w:type="spellStart"/>
      <w:r>
        <w:t>ingesettet</w:t>
      </w:r>
      <w:proofErr w:type="spellEnd"/>
      <w:r>
        <w:t>?</w:t>
      </w:r>
      <w:r>
        <w:br/>
      </w:r>
      <w:proofErr w:type="spellStart"/>
      <w:r>
        <w:rPr>
          <w:rStyle w:val="Fett"/>
        </w:rPr>
        <w:t>DAt</w:t>
      </w:r>
      <w:proofErr w:type="spellEnd"/>
      <w:r>
        <w:rPr>
          <w:rStyle w:val="Fett"/>
        </w:rPr>
        <w:t xml:space="preserve"> se uns </w:t>
      </w:r>
      <w:proofErr w:type="spellStart"/>
      <w:r>
        <w:rPr>
          <w:rStyle w:val="Fett"/>
        </w:rPr>
        <w:t>vermane</w:t>
      </w:r>
      <w:proofErr w:type="spellEnd"/>
      <w:r>
        <w:rPr>
          <w:rStyle w:val="Fett"/>
        </w:rPr>
        <w:t xml:space="preserve">, wo </w:t>
      </w:r>
      <w:proofErr w:type="spellStart"/>
      <w:r>
        <w:rPr>
          <w:rStyle w:val="Fett"/>
        </w:rPr>
        <w:t>wy</w:t>
      </w:r>
      <w:proofErr w:type="spellEnd"/>
      <w:r>
        <w:rPr>
          <w:rStyle w:val="Fett"/>
        </w:rPr>
        <w:t xml:space="preserve"> alle </w:t>
      </w:r>
      <w:proofErr w:type="spellStart"/>
      <w:r>
        <w:rPr>
          <w:rStyle w:val="Fett"/>
        </w:rPr>
        <w:t>dage</w:t>
      </w:r>
      <w:proofErr w:type="spellEnd"/>
      <w:r>
        <w:rPr>
          <w:rStyle w:val="Fett"/>
        </w:rPr>
        <w:t xml:space="preserve"> </w:t>
      </w:r>
      <w:proofErr w:type="spellStart"/>
      <w:r>
        <w:rPr>
          <w:rStyle w:val="Fett"/>
        </w:rPr>
        <w:t>unses</w:t>
      </w:r>
      <w:proofErr w:type="spellEnd"/>
      <w:r>
        <w:rPr>
          <w:rStyle w:val="Fett"/>
        </w:rPr>
        <w:t xml:space="preserve"> </w:t>
      </w:r>
      <w:proofErr w:type="spellStart"/>
      <w:r>
        <w:rPr>
          <w:rStyle w:val="Fett"/>
        </w:rPr>
        <w:t>Levnedes</w:t>
      </w:r>
      <w:proofErr w:type="spellEnd"/>
      <w:r>
        <w:rPr>
          <w:rStyle w:val="Fett"/>
        </w:rPr>
        <w:t xml:space="preserve"> van sündigende </w:t>
      </w:r>
      <w:proofErr w:type="spellStart"/>
      <w:r>
        <w:rPr>
          <w:rStyle w:val="Fett"/>
        </w:rPr>
        <w:t>schölen</w:t>
      </w:r>
      <w:proofErr w:type="spellEnd"/>
      <w:r>
        <w:rPr>
          <w:rStyle w:val="Fett"/>
        </w:rPr>
        <w:t xml:space="preserve"> </w:t>
      </w:r>
      <w:proofErr w:type="spellStart"/>
      <w:r>
        <w:rPr>
          <w:rStyle w:val="Fett"/>
        </w:rPr>
        <w:t>uphören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verdorven</w:t>
      </w:r>
      <w:proofErr w:type="spellEnd"/>
      <w:r>
        <w:rPr>
          <w:rStyle w:val="Fett"/>
        </w:rPr>
        <w:t xml:space="preserve"> Fleisch, mit allen </w:t>
      </w:r>
      <w:proofErr w:type="spellStart"/>
      <w:r>
        <w:rPr>
          <w:rStyle w:val="Fett"/>
        </w:rPr>
        <w:t>synen</w:t>
      </w:r>
      <w:proofErr w:type="spellEnd"/>
      <w:r>
        <w:rPr>
          <w:rStyle w:val="Fett"/>
        </w:rPr>
        <w:t xml:space="preserve"> Lüsten </w:t>
      </w:r>
      <w:proofErr w:type="spellStart"/>
      <w:r>
        <w:rPr>
          <w:rStyle w:val="Fett"/>
        </w:rPr>
        <w:t>döden</w:t>
      </w:r>
      <w:proofErr w:type="spellEnd"/>
      <w:r>
        <w:rPr>
          <w:rStyle w:val="Fett"/>
        </w:rPr>
        <w:t xml:space="preserve">, </w:t>
      </w:r>
      <w:proofErr w:type="spellStart"/>
      <w:r>
        <w:rPr>
          <w:rStyle w:val="Fett"/>
        </w:rPr>
        <w:t>unde</w:t>
      </w:r>
      <w:proofErr w:type="spellEnd"/>
      <w:r>
        <w:rPr>
          <w:rStyle w:val="Fett"/>
        </w:rPr>
        <w:t xml:space="preserve"> in </w:t>
      </w:r>
      <w:proofErr w:type="spellStart"/>
      <w:r>
        <w:rPr>
          <w:rStyle w:val="Fett"/>
        </w:rPr>
        <w:t>vernyinge</w:t>
      </w:r>
      <w:proofErr w:type="spellEnd"/>
      <w:r>
        <w:rPr>
          <w:rStyle w:val="Fett"/>
        </w:rPr>
        <w:t xml:space="preserve"> des </w:t>
      </w:r>
      <w:proofErr w:type="spellStart"/>
      <w:r>
        <w:rPr>
          <w:rStyle w:val="Fett"/>
        </w:rPr>
        <w:t>Levendes</w:t>
      </w:r>
      <w:proofErr w:type="spellEnd"/>
      <w:r>
        <w:rPr>
          <w:rStyle w:val="Fett"/>
        </w:rPr>
        <w:t xml:space="preserve"> </w:t>
      </w:r>
      <w:proofErr w:type="spellStart"/>
      <w:r>
        <w:rPr>
          <w:rStyle w:val="Fett"/>
        </w:rPr>
        <w:t>wanderen</w:t>
      </w:r>
      <w:proofErr w:type="spellEnd"/>
      <w:r>
        <w:rPr>
          <w:rStyle w:val="Fett"/>
        </w:rPr>
        <w:t>.</w:t>
      </w:r>
      <w:r>
        <w:t xml:space="preserve"> </w:t>
      </w:r>
    </w:p>
    <w:p w14:paraId="674B7426" w14:textId="77777777" w:rsidR="001F22E0" w:rsidRDefault="001F22E0" w:rsidP="001F22E0">
      <w:pPr>
        <w:pStyle w:val="StandardWeb"/>
      </w:pPr>
      <w:r>
        <w:t xml:space="preserve">61. </w:t>
      </w:r>
      <w:proofErr w:type="spellStart"/>
      <w:r>
        <w:t>Warher</w:t>
      </w:r>
      <w:proofErr w:type="spellEnd"/>
      <w:r>
        <w:t xml:space="preserve"> </w:t>
      </w:r>
      <w:proofErr w:type="spellStart"/>
      <w:r>
        <w:t>bewysestu</w:t>
      </w:r>
      <w:proofErr w:type="spellEnd"/>
      <w:r>
        <w:t xml:space="preserve">, dat </w:t>
      </w:r>
      <w:proofErr w:type="spellStart"/>
      <w:r>
        <w:t>men</w:t>
      </w:r>
      <w:proofErr w:type="spellEnd"/>
      <w:r>
        <w:t xml:space="preserve"> de Kinder der </w:t>
      </w:r>
      <w:proofErr w:type="spellStart"/>
      <w:r>
        <w:t>Gemene</w:t>
      </w:r>
      <w:proofErr w:type="spellEnd"/>
      <w:r>
        <w:t xml:space="preserve"> </w:t>
      </w:r>
      <w:proofErr w:type="spellStart"/>
      <w:r>
        <w:t>ock</w:t>
      </w:r>
      <w:proofErr w:type="spellEnd"/>
      <w:r>
        <w:t xml:space="preserve"> </w:t>
      </w:r>
      <w:proofErr w:type="spellStart"/>
      <w:r>
        <w:t>döpfen</w:t>
      </w:r>
      <w:proofErr w:type="spellEnd"/>
      <w:r>
        <w:t xml:space="preserve"> schal?</w:t>
      </w:r>
      <w:r>
        <w:br/>
      </w:r>
      <w:proofErr w:type="spellStart"/>
      <w:r>
        <w:rPr>
          <w:rStyle w:val="Fett"/>
        </w:rPr>
        <w:t>NAch</w:t>
      </w:r>
      <w:proofErr w:type="spellEnd"/>
      <w:r>
        <w:rPr>
          <w:rStyle w:val="Fett"/>
        </w:rPr>
        <w:t xml:space="preserve"> dem de </w:t>
      </w:r>
      <w:proofErr w:type="spellStart"/>
      <w:r>
        <w:rPr>
          <w:rStyle w:val="Fett"/>
        </w:rPr>
        <w:t>thom</w:t>
      </w:r>
      <w:proofErr w:type="spellEnd"/>
      <w:r>
        <w:rPr>
          <w:rStyle w:val="Fett"/>
        </w:rPr>
        <w:t xml:space="preserve"> Verbunde, </w:t>
      </w:r>
      <w:proofErr w:type="spellStart"/>
      <w:r>
        <w:rPr>
          <w:rStyle w:val="Fett"/>
        </w:rPr>
        <w:t>unde</w:t>
      </w:r>
      <w:proofErr w:type="spellEnd"/>
      <w:r>
        <w:rPr>
          <w:rStyle w:val="Fett"/>
        </w:rPr>
        <w:t xml:space="preserve"> </w:t>
      </w:r>
      <w:proofErr w:type="spellStart"/>
      <w:r>
        <w:rPr>
          <w:rStyle w:val="Fett"/>
        </w:rPr>
        <w:t>tho</w:t>
      </w:r>
      <w:proofErr w:type="spellEnd"/>
      <w:r>
        <w:rPr>
          <w:rStyle w:val="Fett"/>
        </w:rPr>
        <w:t xml:space="preserve"> der </w:t>
      </w:r>
      <w:proofErr w:type="spellStart"/>
      <w:r>
        <w:rPr>
          <w:rStyle w:val="Fett"/>
        </w:rPr>
        <w:t>Gemene</w:t>
      </w:r>
      <w:proofErr w:type="spellEnd"/>
      <w:r>
        <w:rPr>
          <w:rStyle w:val="Fett"/>
        </w:rPr>
        <w:t xml:space="preserve"> Gades hören, </w:t>
      </w:r>
      <w:proofErr w:type="spellStart"/>
      <w:r>
        <w:rPr>
          <w:rStyle w:val="Fett"/>
        </w:rPr>
        <w:t>unde</w:t>
      </w:r>
      <w:proofErr w:type="spellEnd"/>
      <w:r>
        <w:rPr>
          <w:rStyle w:val="Fett"/>
        </w:rPr>
        <w:t xml:space="preserve"> en </w:t>
      </w:r>
      <w:proofErr w:type="spellStart"/>
      <w:r>
        <w:rPr>
          <w:rStyle w:val="Fett"/>
        </w:rPr>
        <w:t>uth</w:t>
      </w:r>
      <w:proofErr w:type="spellEnd"/>
      <w:r>
        <w:rPr>
          <w:rStyle w:val="Fett"/>
        </w:rPr>
        <w:t xml:space="preserve"> </w:t>
      </w:r>
      <w:proofErr w:type="spellStart"/>
      <w:r>
        <w:rPr>
          <w:rStyle w:val="Fett"/>
        </w:rPr>
        <w:t>Genaden</w:t>
      </w:r>
      <w:proofErr w:type="spellEnd"/>
      <w:r>
        <w:rPr>
          <w:rStyle w:val="Fett"/>
        </w:rPr>
        <w:t xml:space="preserve"> de </w:t>
      </w:r>
      <w:proofErr w:type="spellStart"/>
      <w:r>
        <w:rPr>
          <w:rStyle w:val="Fett"/>
        </w:rPr>
        <w:t>Gemeenschap</w:t>
      </w:r>
      <w:proofErr w:type="spellEnd"/>
      <w:r>
        <w:rPr>
          <w:rStyle w:val="Fett"/>
        </w:rPr>
        <w:t xml:space="preserve"> des Vaders, </w:t>
      </w:r>
      <w:proofErr w:type="spellStart"/>
      <w:r>
        <w:rPr>
          <w:rStyle w:val="Fett"/>
        </w:rPr>
        <w:t>unde</w:t>
      </w:r>
      <w:proofErr w:type="spellEnd"/>
      <w:r>
        <w:rPr>
          <w:rStyle w:val="Fett"/>
        </w:rPr>
        <w:t xml:space="preserve"> des </w:t>
      </w:r>
      <w:proofErr w:type="spellStart"/>
      <w:r>
        <w:rPr>
          <w:rStyle w:val="Fett"/>
        </w:rPr>
        <w:t>Söns</w:t>
      </w:r>
      <w:proofErr w:type="spellEnd"/>
      <w:r>
        <w:rPr>
          <w:rStyle w:val="Fett"/>
        </w:rPr>
        <w:t xml:space="preserve">, </w:t>
      </w:r>
      <w:proofErr w:type="spellStart"/>
      <w:r>
        <w:rPr>
          <w:rStyle w:val="Fett"/>
        </w:rPr>
        <w:t>unde</w:t>
      </w:r>
      <w:proofErr w:type="spellEnd"/>
      <w:r>
        <w:rPr>
          <w:rStyle w:val="Fett"/>
        </w:rPr>
        <w:t xml:space="preserve"> des </w:t>
      </w:r>
      <w:proofErr w:type="spellStart"/>
      <w:r>
        <w:rPr>
          <w:rStyle w:val="Fett"/>
        </w:rPr>
        <w:t>Hilligen</w:t>
      </w:r>
      <w:proofErr w:type="spellEnd"/>
      <w:r>
        <w:rPr>
          <w:rStyle w:val="Fett"/>
        </w:rPr>
        <w:t xml:space="preserve"> Geistes, </w:t>
      </w:r>
      <w:proofErr w:type="spellStart"/>
      <w:r>
        <w:rPr>
          <w:rStyle w:val="Fett"/>
        </w:rPr>
        <w:t>sampt</w:t>
      </w:r>
      <w:proofErr w:type="spellEnd"/>
      <w:r>
        <w:rPr>
          <w:rStyle w:val="Fett"/>
        </w:rPr>
        <w:t xml:space="preserve"> der ewigen </w:t>
      </w:r>
      <w:proofErr w:type="spellStart"/>
      <w:r>
        <w:rPr>
          <w:rStyle w:val="Fett"/>
        </w:rPr>
        <w:t>Salicheit</w:t>
      </w:r>
      <w:proofErr w:type="spellEnd"/>
      <w:r>
        <w:rPr>
          <w:rStyle w:val="Fett"/>
        </w:rPr>
        <w:t xml:space="preserve"> </w:t>
      </w:r>
      <w:proofErr w:type="spellStart"/>
      <w:r>
        <w:rPr>
          <w:rStyle w:val="Fett"/>
        </w:rPr>
        <w:t>thokumpt</w:t>
      </w:r>
      <w:proofErr w:type="spellEnd"/>
      <w:r>
        <w:rPr>
          <w:rStyle w:val="Fett"/>
        </w:rPr>
        <w:t xml:space="preserve">: Item, </w:t>
      </w:r>
      <w:proofErr w:type="spellStart"/>
      <w:r>
        <w:rPr>
          <w:rStyle w:val="Fett"/>
        </w:rPr>
        <w:t>dewyle</w:t>
      </w:r>
      <w:proofErr w:type="spellEnd"/>
      <w:r>
        <w:rPr>
          <w:rStyle w:val="Fett"/>
        </w:rPr>
        <w:t xml:space="preserve"> de </w:t>
      </w:r>
      <w:proofErr w:type="spellStart"/>
      <w:r>
        <w:rPr>
          <w:rStyle w:val="Fett"/>
        </w:rPr>
        <w:t>Döpe</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ingesettet</w:t>
      </w:r>
      <w:proofErr w:type="spellEnd"/>
      <w:r>
        <w:rPr>
          <w:rStyle w:val="Fett"/>
        </w:rPr>
        <w:t xml:space="preserve"> </w:t>
      </w:r>
      <w:proofErr w:type="spellStart"/>
      <w:r>
        <w:rPr>
          <w:rStyle w:val="Fett"/>
        </w:rPr>
        <w:t>thor</w:t>
      </w:r>
      <w:proofErr w:type="spellEnd"/>
      <w:r>
        <w:rPr>
          <w:rStyle w:val="Fett"/>
        </w:rPr>
        <w:t xml:space="preserve"> versegelinge </w:t>
      </w:r>
      <w:proofErr w:type="spellStart"/>
      <w:r>
        <w:rPr>
          <w:rStyle w:val="Fett"/>
        </w:rPr>
        <w:t>solcker</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dergelycken</w:t>
      </w:r>
      <w:proofErr w:type="spellEnd"/>
      <w:r>
        <w:rPr>
          <w:rStyle w:val="Fett"/>
        </w:rPr>
        <w:t xml:space="preserve"> </w:t>
      </w:r>
      <w:proofErr w:type="spellStart"/>
      <w:r>
        <w:rPr>
          <w:rStyle w:val="Fett"/>
        </w:rPr>
        <w:t>Genade</w:t>
      </w:r>
      <w:proofErr w:type="spellEnd"/>
      <w:r>
        <w:rPr>
          <w:rStyle w:val="Fett"/>
        </w:rPr>
        <w:t xml:space="preserve">, </w:t>
      </w:r>
      <w:proofErr w:type="spellStart"/>
      <w:r>
        <w:rPr>
          <w:rStyle w:val="Fett"/>
        </w:rPr>
        <w:t>alse</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welcke</w:t>
      </w:r>
      <w:proofErr w:type="spellEnd"/>
      <w:r>
        <w:rPr>
          <w:rStyle w:val="Fett"/>
        </w:rPr>
        <w:t xml:space="preserve"> se vor Kinder </w:t>
      </w:r>
      <w:proofErr w:type="spellStart"/>
      <w:r>
        <w:rPr>
          <w:rStyle w:val="Fett"/>
        </w:rPr>
        <w:t>upgenomen</w:t>
      </w:r>
      <w:proofErr w:type="spellEnd"/>
      <w:r>
        <w:rPr>
          <w:rStyle w:val="Fett"/>
        </w:rPr>
        <w:t xml:space="preserve">, vor </w:t>
      </w:r>
      <w:proofErr w:type="spellStart"/>
      <w:r>
        <w:rPr>
          <w:rStyle w:val="Fett"/>
        </w:rPr>
        <w:t>Bothverdich</w:t>
      </w:r>
      <w:proofErr w:type="spellEnd"/>
      <w:r>
        <w:rPr>
          <w:rStyle w:val="Fett"/>
        </w:rPr>
        <w:t xml:space="preserve">, </w:t>
      </w:r>
      <w:proofErr w:type="spellStart"/>
      <w:r>
        <w:rPr>
          <w:rStyle w:val="Fett"/>
        </w:rPr>
        <w:t>Gelövich</w:t>
      </w:r>
      <w:proofErr w:type="spellEnd"/>
      <w:r>
        <w:rPr>
          <w:rStyle w:val="Fett"/>
        </w:rPr>
        <w:t xml:space="preserve">, </w:t>
      </w:r>
      <w:proofErr w:type="spellStart"/>
      <w:r>
        <w:rPr>
          <w:rStyle w:val="Fett"/>
        </w:rPr>
        <w:t>Hillich</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ock</w:t>
      </w:r>
      <w:proofErr w:type="spellEnd"/>
      <w:r>
        <w:rPr>
          <w:rStyle w:val="Fett"/>
        </w:rPr>
        <w:t xml:space="preserve"> vor de de dat </w:t>
      </w:r>
      <w:proofErr w:type="spellStart"/>
      <w:r>
        <w:rPr>
          <w:rStyle w:val="Fett"/>
        </w:rPr>
        <w:t>Rycke</w:t>
      </w:r>
      <w:proofErr w:type="spellEnd"/>
      <w:r>
        <w:rPr>
          <w:rStyle w:val="Fett"/>
        </w:rPr>
        <w:t xml:space="preserve"> Gades </w:t>
      </w:r>
      <w:proofErr w:type="spellStart"/>
      <w:r>
        <w:rPr>
          <w:rStyle w:val="Fett"/>
        </w:rPr>
        <w:t>annemen</w:t>
      </w:r>
      <w:proofErr w:type="spellEnd"/>
      <w:r>
        <w:rPr>
          <w:rStyle w:val="Fett"/>
        </w:rPr>
        <w:t xml:space="preserve">, van </w:t>
      </w:r>
      <w:proofErr w:type="spellStart"/>
      <w:r>
        <w:rPr>
          <w:rStyle w:val="Fett"/>
        </w:rPr>
        <w:t>Gade</w:t>
      </w:r>
      <w:proofErr w:type="spellEnd"/>
      <w:r>
        <w:rPr>
          <w:rStyle w:val="Fett"/>
        </w:rPr>
        <w:t xml:space="preserve"> </w:t>
      </w:r>
      <w:proofErr w:type="spellStart"/>
      <w:r>
        <w:rPr>
          <w:rStyle w:val="Fett"/>
        </w:rPr>
        <w:t>gerekent</w:t>
      </w:r>
      <w:proofErr w:type="spellEnd"/>
      <w:r>
        <w:rPr>
          <w:rStyle w:val="Fett"/>
        </w:rPr>
        <w:t xml:space="preserve"> werden; Item, </w:t>
      </w:r>
      <w:proofErr w:type="spellStart"/>
      <w:r>
        <w:rPr>
          <w:rStyle w:val="Fett"/>
        </w:rPr>
        <w:t>nhademale</w:t>
      </w:r>
      <w:proofErr w:type="spellEnd"/>
      <w:r>
        <w:rPr>
          <w:rStyle w:val="Fett"/>
        </w:rPr>
        <w:t xml:space="preserve"> </w:t>
      </w:r>
      <w:proofErr w:type="spellStart"/>
      <w:r>
        <w:rPr>
          <w:rStyle w:val="Fett"/>
        </w:rPr>
        <w:t>wy</w:t>
      </w:r>
      <w:proofErr w:type="spellEnd"/>
      <w:r>
        <w:rPr>
          <w:rStyle w:val="Fett"/>
        </w:rPr>
        <w:t xml:space="preserve"> alle de </w:t>
      </w:r>
      <w:proofErr w:type="spellStart"/>
      <w:r>
        <w:rPr>
          <w:rStyle w:val="Fett"/>
        </w:rPr>
        <w:t>thom</w:t>
      </w:r>
      <w:proofErr w:type="spellEnd"/>
      <w:r>
        <w:rPr>
          <w:rStyle w:val="Fett"/>
        </w:rPr>
        <w:t xml:space="preserve"> </w:t>
      </w:r>
      <w:proofErr w:type="spellStart"/>
      <w:r>
        <w:rPr>
          <w:rStyle w:val="Fett"/>
        </w:rPr>
        <w:t>Lyve</w:t>
      </w:r>
      <w:proofErr w:type="spellEnd"/>
      <w:r>
        <w:rPr>
          <w:rStyle w:val="Fett"/>
        </w:rPr>
        <w:t xml:space="preserve"> hören, ohne </w:t>
      </w:r>
      <w:proofErr w:type="spellStart"/>
      <w:r>
        <w:rPr>
          <w:rStyle w:val="Fett"/>
        </w:rPr>
        <w:t>underscheidt</w:t>
      </w:r>
      <w:proofErr w:type="spellEnd"/>
      <w:r>
        <w:rPr>
          <w:rStyle w:val="Fett"/>
        </w:rPr>
        <w:t xml:space="preserve"> der </w:t>
      </w:r>
      <w:proofErr w:type="spellStart"/>
      <w:r>
        <w:rPr>
          <w:rStyle w:val="Fett"/>
        </w:rPr>
        <w:t>Lidtmaten</w:t>
      </w:r>
      <w:proofErr w:type="spellEnd"/>
      <w:r>
        <w:rPr>
          <w:rStyle w:val="Fett"/>
        </w:rPr>
        <w:t xml:space="preserve">, in ein </w:t>
      </w:r>
      <w:proofErr w:type="spellStart"/>
      <w:r>
        <w:rPr>
          <w:rStyle w:val="Fett"/>
        </w:rPr>
        <w:t>Lyff</w:t>
      </w:r>
      <w:proofErr w:type="spellEnd"/>
      <w:r>
        <w:rPr>
          <w:rStyle w:val="Fett"/>
        </w:rPr>
        <w:t xml:space="preserve"> </w:t>
      </w:r>
      <w:proofErr w:type="spellStart"/>
      <w:r>
        <w:rPr>
          <w:rStyle w:val="Fett"/>
        </w:rPr>
        <w:t>gedöfft</w:t>
      </w:r>
      <w:proofErr w:type="spellEnd"/>
      <w:r>
        <w:rPr>
          <w:rStyle w:val="Fett"/>
        </w:rPr>
        <w:t xml:space="preserve"> werden, </w:t>
      </w:r>
      <w:proofErr w:type="spellStart"/>
      <w:r>
        <w:rPr>
          <w:rStyle w:val="Fett"/>
        </w:rPr>
        <w:t>unde</w:t>
      </w:r>
      <w:proofErr w:type="spellEnd"/>
      <w:r>
        <w:rPr>
          <w:rStyle w:val="Fett"/>
        </w:rPr>
        <w:t xml:space="preserve"> Christus </w:t>
      </w:r>
      <w:proofErr w:type="spellStart"/>
      <w:r>
        <w:rPr>
          <w:rStyle w:val="Fett"/>
        </w:rPr>
        <w:t>syne</w:t>
      </w:r>
      <w:proofErr w:type="spellEnd"/>
      <w:r>
        <w:rPr>
          <w:rStyle w:val="Fett"/>
        </w:rPr>
        <w:t xml:space="preserve"> </w:t>
      </w:r>
      <w:proofErr w:type="spellStart"/>
      <w:r>
        <w:rPr>
          <w:rStyle w:val="Fett"/>
        </w:rPr>
        <w:t>Gemene</w:t>
      </w:r>
      <w:proofErr w:type="spellEnd"/>
      <w:r>
        <w:rPr>
          <w:rStyle w:val="Fett"/>
        </w:rPr>
        <w:t xml:space="preserve"> </w:t>
      </w:r>
      <w:proofErr w:type="spellStart"/>
      <w:r>
        <w:rPr>
          <w:rStyle w:val="Fett"/>
        </w:rPr>
        <w:t>gelevet</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ock</w:t>
      </w:r>
      <w:proofErr w:type="spellEnd"/>
      <w:r>
        <w:rPr>
          <w:rStyle w:val="Fett"/>
        </w:rPr>
        <w:t xml:space="preserve"> vor de Kinder der </w:t>
      </w:r>
      <w:proofErr w:type="spellStart"/>
      <w:r>
        <w:rPr>
          <w:rStyle w:val="Fett"/>
        </w:rPr>
        <w:t>Gemene</w:t>
      </w:r>
      <w:proofErr w:type="spellEnd"/>
      <w:r>
        <w:rPr>
          <w:rStyle w:val="Fett"/>
        </w:rPr>
        <w:t xml:space="preserve"> </w:t>
      </w:r>
      <w:proofErr w:type="spellStart"/>
      <w:r>
        <w:rPr>
          <w:rStyle w:val="Fett"/>
        </w:rPr>
        <w:t>gestorven</w:t>
      </w:r>
      <w:proofErr w:type="spellEnd"/>
      <w:r>
        <w:rPr>
          <w:rStyle w:val="Fett"/>
        </w:rPr>
        <w:t xml:space="preserve">: So mach </w:t>
      </w:r>
      <w:proofErr w:type="spellStart"/>
      <w:r>
        <w:rPr>
          <w:rStyle w:val="Fett"/>
        </w:rPr>
        <w:t>men</w:t>
      </w:r>
      <w:proofErr w:type="spellEnd"/>
      <w:r>
        <w:rPr>
          <w:rStyle w:val="Fett"/>
        </w:rPr>
        <w:t xml:space="preserve"> se van der </w:t>
      </w:r>
      <w:proofErr w:type="spellStart"/>
      <w:r>
        <w:rPr>
          <w:rStyle w:val="Fett"/>
        </w:rPr>
        <w:t>Döpe</w:t>
      </w:r>
      <w:proofErr w:type="spellEnd"/>
      <w:r>
        <w:rPr>
          <w:rStyle w:val="Fett"/>
        </w:rPr>
        <w:t xml:space="preserve"> nicht mehr </w:t>
      </w:r>
      <w:proofErr w:type="spellStart"/>
      <w:r>
        <w:rPr>
          <w:rStyle w:val="Fett"/>
        </w:rPr>
        <w:t>alse</w:t>
      </w:r>
      <w:proofErr w:type="spellEnd"/>
      <w:r>
        <w:rPr>
          <w:rStyle w:val="Fett"/>
        </w:rPr>
        <w:t xml:space="preserve"> de </w:t>
      </w:r>
      <w:proofErr w:type="spellStart"/>
      <w:r>
        <w:rPr>
          <w:rStyle w:val="Fett"/>
        </w:rPr>
        <w:t>Volwassene</w:t>
      </w:r>
      <w:proofErr w:type="spellEnd"/>
      <w:r>
        <w:rPr>
          <w:rStyle w:val="Fett"/>
        </w:rPr>
        <w:t xml:space="preserve"> wehren.</w:t>
      </w:r>
      <w:r>
        <w:t xml:space="preserve"> </w:t>
      </w:r>
    </w:p>
    <w:p w14:paraId="54B3BC75" w14:textId="77777777" w:rsidR="001F22E0" w:rsidRDefault="001F22E0" w:rsidP="001F22E0">
      <w:pPr>
        <w:pStyle w:val="StandardWeb"/>
      </w:pPr>
      <w:r>
        <w:t xml:space="preserve">62. De </w:t>
      </w:r>
      <w:proofErr w:type="spellStart"/>
      <w:r>
        <w:t>Kinderken</w:t>
      </w:r>
      <w:proofErr w:type="spellEnd"/>
      <w:r>
        <w:t xml:space="preserve"> </w:t>
      </w:r>
      <w:proofErr w:type="spellStart"/>
      <w:r>
        <w:t>versthan</w:t>
      </w:r>
      <w:proofErr w:type="spellEnd"/>
      <w:r>
        <w:t xml:space="preserve"> dennoch van der </w:t>
      </w:r>
      <w:proofErr w:type="spellStart"/>
      <w:r>
        <w:t>Döpe</w:t>
      </w:r>
      <w:proofErr w:type="spellEnd"/>
      <w:r>
        <w:t xml:space="preserve"> </w:t>
      </w:r>
      <w:proofErr w:type="spellStart"/>
      <w:r>
        <w:t>Geheimenisse</w:t>
      </w:r>
      <w:proofErr w:type="spellEnd"/>
      <w:r>
        <w:t xml:space="preserve"> nicht?</w:t>
      </w:r>
      <w:r>
        <w:br/>
      </w:r>
      <w:proofErr w:type="spellStart"/>
      <w:r>
        <w:rPr>
          <w:rStyle w:val="Fett"/>
        </w:rPr>
        <w:t>DAt</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wol</w:t>
      </w:r>
      <w:proofErr w:type="spellEnd"/>
      <w:r>
        <w:rPr>
          <w:rStyle w:val="Fett"/>
        </w:rPr>
        <w:t xml:space="preserve"> wahr: </w:t>
      </w:r>
      <w:proofErr w:type="spellStart"/>
      <w:r>
        <w:rPr>
          <w:rStyle w:val="Fett"/>
        </w:rPr>
        <w:t>Averst</w:t>
      </w:r>
      <w:proofErr w:type="spellEnd"/>
      <w:r>
        <w:rPr>
          <w:rStyle w:val="Fett"/>
        </w:rPr>
        <w:t xml:space="preserve"> </w:t>
      </w:r>
      <w:proofErr w:type="spellStart"/>
      <w:r>
        <w:rPr>
          <w:rStyle w:val="Fett"/>
        </w:rPr>
        <w:t>hyr</w:t>
      </w:r>
      <w:proofErr w:type="spellEnd"/>
      <w:r>
        <w:rPr>
          <w:rStyle w:val="Fett"/>
        </w:rPr>
        <w:t xml:space="preserve"> </w:t>
      </w:r>
      <w:proofErr w:type="spellStart"/>
      <w:r>
        <w:rPr>
          <w:rStyle w:val="Fett"/>
        </w:rPr>
        <w:t>moth</w:t>
      </w:r>
      <w:proofErr w:type="spellEnd"/>
      <w:r>
        <w:rPr>
          <w:rStyle w:val="Fett"/>
        </w:rPr>
        <w:t xml:space="preserve"> </w:t>
      </w:r>
      <w:proofErr w:type="spellStart"/>
      <w:r>
        <w:rPr>
          <w:rStyle w:val="Fett"/>
        </w:rPr>
        <w:t>men</w:t>
      </w:r>
      <w:proofErr w:type="spellEnd"/>
      <w:r>
        <w:rPr>
          <w:rStyle w:val="Fett"/>
        </w:rPr>
        <w:t xml:space="preserve"> </w:t>
      </w:r>
      <w:proofErr w:type="spellStart"/>
      <w:r>
        <w:rPr>
          <w:rStyle w:val="Fett"/>
        </w:rPr>
        <w:t>weten</w:t>
      </w:r>
      <w:proofErr w:type="spellEnd"/>
      <w:r>
        <w:rPr>
          <w:rStyle w:val="Fett"/>
        </w:rPr>
        <w:t xml:space="preserve">: Thom ersten, dat de angeboren </w:t>
      </w:r>
      <w:proofErr w:type="spellStart"/>
      <w:r>
        <w:rPr>
          <w:rStyle w:val="Fett"/>
        </w:rPr>
        <w:t>Swackheit</w:t>
      </w:r>
      <w:proofErr w:type="spellEnd"/>
      <w:r>
        <w:rPr>
          <w:rStyle w:val="Fett"/>
        </w:rPr>
        <w:t xml:space="preserve"> </w:t>
      </w:r>
      <w:proofErr w:type="spellStart"/>
      <w:r>
        <w:rPr>
          <w:rStyle w:val="Fett"/>
        </w:rPr>
        <w:t>unde</w:t>
      </w:r>
      <w:proofErr w:type="spellEnd"/>
      <w:r>
        <w:rPr>
          <w:rStyle w:val="Fett"/>
        </w:rPr>
        <w:t xml:space="preserve"> feil der Natur (De CHristus </w:t>
      </w:r>
      <w:proofErr w:type="spellStart"/>
      <w:r>
        <w:rPr>
          <w:rStyle w:val="Fett"/>
        </w:rPr>
        <w:t>gedragen</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unde</w:t>
      </w:r>
      <w:proofErr w:type="spellEnd"/>
      <w:r>
        <w:rPr>
          <w:rStyle w:val="Fett"/>
        </w:rPr>
        <w:t xml:space="preserve"> en umme JEsu </w:t>
      </w:r>
      <w:proofErr w:type="spellStart"/>
      <w:r>
        <w:rPr>
          <w:rStyle w:val="Fett"/>
        </w:rPr>
        <w:t>CHristi</w:t>
      </w:r>
      <w:proofErr w:type="spellEnd"/>
      <w:r>
        <w:rPr>
          <w:rStyle w:val="Fett"/>
        </w:rPr>
        <w:t xml:space="preserve"> willen nicht </w:t>
      </w:r>
      <w:proofErr w:type="spellStart"/>
      <w:r>
        <w:rPr>
          <w:rStyle w:val="Fett"/>
        </w:rPr>
        <w:t>thogerekent</w:t>
      </w:r>
      <w:proofErr w:type="spellEnd"/>
      <w:r>
        <w:rPr>
          <w:rStyle w:val="Fett"/>
        </w:rPr>
        <w:t xml:space="preserve"> wert) nicht wehren </w:t>
      </w:r>
      <w:proofErr w:type="spellStart"/>
      <w:r>
        <w:rPr>
          <w:rStyle w:val="Fett"/>
        </w:rPr>
        <w:t>kan</w:t>
      </w:r>
      <w:proofErr w:type="spellEnd"/>
      <w:r>
        <w:rPr>
          <w:rStyle w:val="Fett"/>
        </w:rPr>
        <w:t xml:space="preserve">, dat </w:t>
      </w:r>
      <w:proofErr w:type="spellStart"/>
      <w:r>
        <w:rPr>
          <w:rStyle w:val="Fett"/>
        </w:rPr>
        <w:t>GOdt</w:t>
      </w:r>
      <w:proofErr w:type="spellEnd"/>
      <w:r>
        <w:rPr>
          <w:rStyle w:val="Fett"/>
        </w:rPr>
        <w:t xml:space="preserve"> en </w:t>
      </w:r>
      <w:proofErr w:type="spellStart"/>
      <w:r>
        <w:rPr>
          <w:rStyle w:val="Fett"/>
        </w:rPr>
        <w:t>syne</w:t>
      </w:r>
      <w:proofErr w:type="spellEnd"/>
      <w:r>
        <w:rPr>
          <w:rStyle w:val="Fett"/>
        </w:rPr>
        <w:t xml:space="preserve"> </w:t>
      </w:r>
      <w:proofErr w:type="spellStart"/>
      <w:r>
        <w:rPr>
          <w:rStyle w:val="Fett"/>
        </w:rPr>
        <w:t>Genade</w:t>
      </w:r>
      <w:proofErr w:type="spellEnd"/>
      <w:r>
        <w:rPr>
          <w:rStyle w:val="Fett"/>
        </w:rPr>
        <w:t xml:space="preserve"> </w:t>
      </w:r>
      <w:proofErr w:type="spellStart"/>
      <w:r>
        <w:rPr>
          <w:rStyle w:val="Fett"/>
        </w:rPr>
        <w:t>versegele</w:t>
      </w:r>
      <w:proofErr w:type="spellEnd"/>
      <w:r>
        <w:rPr>
          <w:rStyle w:val="Fett"/>
        </w:rPr>
        <w:t xml:space="preserve">, </w:t>
      </w:r>
      <w:proofErr w:type="spellStart"/>
      <w:r>
        <w:rPr>
          <w:rStyle w:val="Fett"/>
        </w:rPr>
        <w:t>alse</w:t>
      </w:r>
      <w:proofErr w:type="spellEnd"/>
      <w:r>
        <w:rPr>
          <w:rStyle w:val="Fett"/>
        </w:rPr>
        <w:t xml:space="preserve"> </w:t>
      </w:r>
      <w:proofErr w:type="spellStart"/>
      <w:r>
        <w:rPr>
          <w:rStyle w:val="Fett"/>
        </w:rPr>
        <w:t>idt</w:t>
      </w:r>
      <w:proofErr w:type="spellEnd"/>
      <w:r>
        <w:rPr>
          <w:rStyle w:val="Fett"/>
        </w:rPr>
        <w:t xml:space="preserve"> in der </w:t>
      </w:r>
      <w:proofErr w:type="spellStart"/>
      <w:r>
        <w:rPr>
          <w:rStyle w:val="Fett"/>
        </w:rPr>
        <w:t>Besnydinge</w:t>
      </w:r>
      <w:proofErr w:type="spellEnd"/>
      <w:r>
        <w:rPr>
          <w:rStyle w:val="Fett"/>
        </w:rPr>
        <w:t xml:space="preserve"> </w:t>
      </w:r>
      <w:proofErr w:type="spellStart"/>
      <w:r>
        <w:rPr>
          <w:rStyle w:val="Fett"/>
        </w:rPr>
        <w:t>geschach</w:t>
      </w:r>
      <w:proofErr w:type="spellEnd"/>
      <w:r>
        <w:rPr>
          <w:rStyle w:val="Fett"/>
        </w:rPr>
        <w:t xml:space="preserve">, an </w:t>
      </w:r>
      <w:proofErr w:type="spellStart"/>
      <w:r>
        <w:rPr>
          <w:rStyle w:val="Fett"/>
        </w:rPr>
        <w:t>welckerer</w:t>
      </w:r>
      <w:proofErr w:type="spellEnd"/>
      <w:r>
        <w:rPr>
          <w:rStyle w:val="Fett"/>
        </w:rPr>
        <w:t xml:space="preserve"> </w:t>
      </w:r>
      <w:proofErr w:type="spellStart"/>
      <w:r>
        <w:rPr>
          <w:rStyle w:val="Fett"/>
        </w:rPr>
        <w:t>stede</w:t>
      </w:r>
      <w:proofErr w:type="spellEnd"/>
      <w:r>
        <w:rPr>
          <w:rStyle w:val="Fett"/>
        </w:rPr>
        <w:t xml:space="preserve"> de </w:t>
      </w:r>
      <w:proofErr w:type="spellStart"/>
      <w:r>
        <w:rPr>
          <w:rStyle w:val="Fett"/>
        </w:rPr>
        <w:t>Christlicke</w:t>
      </w:r>
      <w:proofErr w:type="spellEnd"/>
      <w:r>
        <w:rPr>
          <w:rStyle w:val="Fett"/>
        </w:rPr>
        <w:t xml:space="preserve"> </w:t>
      </w:r>
      <w:proofErr w:type="spellStart"/>
      <w:r>
        <w:rPr>
          <w:rStyle w:val="Fett"/>
        </w:rPr>
        <w:t>Gemene</w:t>
      </w:r>
      <w:proofErr w:type="spellEnd"/>
      <w:r>
        <w:rPr>
          <w:rStyle w:val="Fett"/>
        </w:rPr>
        <w:t xml:space="preserve"> de </w:t>
      </w:r>
      <w:proofErr w:type="spellStart"/>
      <w:r>
        <w:rPr>
          <w:rStyle w:val="Fett"/>
        </w:rPr>
        <w:t>Döpe</w:t>
      </w:r>
      <w:proofErr w:type="spellEnd"/>
      <w:r>
        <w:rPr>
          <w:rStyle w:val="Fett"/>
        </w:rPr>
        <w:t xml:space="preserve"> van dem </w:t>
      </w:r>
      <w:proofErr w:type="spellStart"/>
      <w:r>
        <w:rPr>
          <w:rStyle w:val="Fett"/>
        </w:rPr>
        <w:t>HEren</w:t>
      </w:r>
      <w:proofErr w:type="spellEnd"/>
      <w:r>
        <w:rPr>
          <w:rStyle w:val="Fett"/>
        </w:rPr>
        <w:t xml:space="preserve"> </w:t>
      </w:r>
      <w:proofErr w:type="spellStart"/>
      <w:r>
        <w:rPr>
          <w:rStyle w:val="Fett"/>
        </w:rPr>
        <w:t>entfangen</w:t>
      </w:r>
      <w:proofErr w:type="spellEnd"/>
      <w:r>
        <w:rPr>
          <w:rStyle w:val="Fett"/>
        </w:rPr>
        <w:t xml:space="preserve"> </w:t>
      </w:r>
      <w:proofErr w:type="spellStart"/>
      <w:r>
        <w:rPr>
          <w:rStyle w:val="Fett"/>
        </w:rPr>
        <w:t>hefft</w:t>
      </w:r>
      <w:proofErr w:type="spellEnd"/>
      <w:r>
        <w:rPr>
          <w:rStyle w:val="Fett"/>
        </w:rPr>
        <w:t xml:space="preserve">. Thom andern, dat umme der Kinder </w:t>
      </w:r>
      <w:proofErr w:type="spellStart"/>
      <w:r>
        <w:rPr>
          <w:rStyle w:val="Fett"/>
        </w:rPr>
        <w:t>unverstandt</w:t>
      </w:r>
      <w:proofErr w:type="spellEnd"/>
      <w:r>
        <w:rPr>
          <w:rStyle w:val="Fett"/>
        </w:rPr>
        <w:t xml:space="preserve"> willen, de </w:t>
      </w:r>
      <w:proofErr w:type="spellStart"/>
      <w:r>
        <w:rPr>
          <w:rStyle w:val="Fett"/>
        </w:rPr>
        <w:t>Döpe</w:t>
      </w:r>
      <w:proofErr w:type="spellEnd"/>
      <w:r>
        <w:rPr>
          <w:rStyle w:val="Fett"/>
        </w:rPr>
        <w:t xml:space="preserve"> en </w:t>
      </w:r>
      <w:proofErr w:type="spellStart"/>
      <w:r>
        <w:rPr>
          <w:rStyle w:val="Fett"/>
        </w:rPr>
        <w:t>gegeven</w:t>
      </w:r>
      <w:proofErr w:type="spellEnd"/>
      <w:r>
        <w:rPr>
          <w:rStyle w:val="Fett"/>
        </w:rPr>
        <w:t xml:space="preserve"> nicht </w:t>
      </w:r>
      <w:proofErr w:type="spellStart"/>
      <w:r>
        <w:rPr>
          <w:rStyle w:val="Fett"/>
        </w:rPr>
        <w:t>unnütte</w:t>
      </w:r>
      <w:proofErr w:type="spellEnd"/>
      <w:r>
        <w:rPr>
          <w:rStyle w:val="Fett"/>
        </w:rPr>
        <w:t xml:space="preserve"> </w:t>
      </w:r>
      <w:proofErr w:type="spellStart"/>
      <w:r>
        <w:rPr>
          <w:rStyle w:val="Fett"/>
        </w:rPr>
        <w:t>sy</w:t>
      </w:r>
      <w:proofErr w:type="spellEnd"/>
      <w:r>
        <w:rPr>
          <w:rStyle w:val="Fett"/>
        </w:rPr>
        <w:t xml:space="preserve">: </w:t>
      </w:r>
      <w:proofErr w:type="spellStart"/>
      <w:r>
        <w:rPr>
          <w:rStyle w:val="Fett"/>
        </w:rPr>
        <w:t>Suß</w:t>
      </w:r>
      <w:proofErr w:type="spellEnd"/>
      <w:r>
        <w:rPr>
          <w:rStyle w:val="Fett"/>
        </w:rPr>
        <w:t xml:space="preserve"> moste </w:t>
      </w:r>
      <w:proofErr w:type="spellStart"/>
      <w:r>
        <w:rPr>
          <w:rStyle w:val="Fett"/>
        </w:rPr>
        <w:t>idt</w:t>
      </w:r>
      <w:proofErr w:type="spellEnd"/>
      <w:r>
        <w:rPr>
          <w:rStyle w:val="Fett"/>
        </w:rPr>
        <w:t xml:space="preserve"> </w:t>
      </w:r>
      <w:proofErr w:type="spellStart"/>
      <w:r>
        <w:rPr>
          <w:rStyle w:val="Fett"/>
        </w:rPr>
        <w:t>unnütte</w:t>
      </w:r>
      <w:proofErr w:type="spellEnd"/>
      <w:r>
        <w:rPr>
          <w:rStyle w:val="Fett"/>
        </w:rPr>
        <w:t xml:space="preserve"> gewesen </w:t>
      </w:r>
      <w:proofErr w:type="spellStart"/>
      <w:r>
        <w:rPr>
          <w:rStyle w:val="Fett"/>
        </w:rPr>
        <w:t>syn</w:t>
      </w:r>
      <w:proofErr w:type="spellEnd"/>
      <w:r>
        <w:rPr>
          <w:rStyle w:val="Fett"/>
        </w:rPr>
        <w:t xml:space="preserve">, dat CHristus de </w:t>
      </w:r>
      <w:proofErr w:type="spellStart"/>
      <w:r>
        <w:rPr>
          <w:rStyle w:val="Fett"/>
        </w:rPr>
        <w:t>unverstendige</w:t>
      </w:r>
      <w:proofErr w:type="spellEnd"/>
      <w:r>
        <w:rPr>
          <w:rStyle w:val="Fett"/>
        </w:rPr>
        <w:t xml:space="preserve"> Kinder </w:t>
      </w:r>
      <w:proofErr w:type="spellStart"/>
      <w:r>
        <w:rPr>
          <w:rStyle w:val="Fett"/>
        </w:rPr>
        <w:t>segende</w:t>
      </w:r>
      <w:proofErr w:type="spellEnd"/>
      <w:r>
        <w:rPr>
          <w:rStyle w:val="Fett"/>
        </w:rPr>
        <w:t xml:space="preserve">, </w:t>
      </w:r>
      <w:proofErr w:type="spellStart"/>
      <w:r>
        <w:rPr>
          <w:rStyle w:val="Fett"/>
        </w:rPr>
        <w:t>unde</w:t>
      </w:r>
      <w:proofErr w:type="spellEnd"/>
      <w:r>
        <w:rPr>
          <w:rStyle w:val="Fett"/>
        </w:rPr>
        <w:t xml:space="preserve"> de </w:t>
      </w:r>
      <w:proofErr w:type="spellStart"/>
      <w:r>
        <w:rPr>
          <w:rStyle w:val="Fett"/>
        </w:rPr>
        <w:t>Hende</w:t>
      </w:r>
      <w:proofErr w:type="spellEnd"/>
      <w:r>
        <w:rPr>
          <w:rStyle w:val="Fett"/>
        </w:rPr>
        <w:t xml:space="preserve"> </w:t>
      </w:r>
      <w:proofErr w:type="spellStart"/>
      <w:r>
        <w:rPr>
          <w:rStyle w:val="Fett"/>
        </w:rPr>
        <w:t>up</w:t>
      </w:r>
      <w:proofErr w:type="spellEnd"/>
      <w:r>
        <w:rPr>
          <w:rStyle w:val="Fett"/>
        </w:rPr>
        <w:t xml:space="preserve"> se </w:t>
      </w:r>
      <w:proofErr w:type="spellStart"/>
      <w:r>
        <w:rPr>
          <w:rStyle w:val="Fett"/>
        </w:rPr>
        <w:t>lede</w:t>
      </w:r>
      <w:proofErr w:type="spellEnd"/>
      <w:r>
        <w:rPr>
          <w:rStyle w:val="Fett"/>
        </w:rPr>
        <w:t>.</w:t>
      </w:r>
      <w:r>
        <w:t xml:space="preserve"> </w:t>
      </w:r>
    </w:p>
    <w:p w14:paraId="0E51A880" w14:textId="77777777" w:rsidR="001F22E0" w:rsidRDefault="001F22E0" w:rsidP="001F22E0">
      <w:pPr>
        <w:pStyle w:val="StandardWeb"/>
      </w:pPr>
      <w:r>
        <w:t xml:space="preserve">63. Wo ludet de </w:t>
      </w:r>
      <w:proofErr w:type="spellStart"/>
      <w:r>
        <w:t>insettinge</w:t>
      </w:r>
      <w:proofErr w:type="spellEnd"/>
      <w:r>
        <w:t xml:space="preserve"> des Nachtmals?</w:t>
      </w:r>
      <w:r>
        <w:br/>
      </w:r>
      <w:proofErr w:type="spellStart"/>
      <w:r>
        <w:rPr>
          <w:rStyle w:val="Fett"/>
        </w:rPr>
        <w:t>UNse</w:t>
      </w:r>
      <w:proofErr w:type="spellEnd"/>
      <w:r>
        <w:rPr>
          <w:rStyle w:val="Fett"/>
        </w:rPr>
        <w:t xml:space="preserve"> HERE JEsus CHristus in der Nacht do he </w:t>
      </w:r>
      <w:proofErr w:type="spellStart"/>
      <w:r>
        <w:rPr>
          <w:rStyle w:val="Fett"/>
        </w:rPr>
        <w:t>verraden</w:t>
      </w:r>
      <w:proofErr w:type="spellEnd"/>
      <w:r>
        <w:rPr>
          <w:rStyle w:val="Fett"/>
        </w:rPr>
        <w:t xml:space="preserve"> wart, </w:t>
      </w:r>
      <w:proofErr w:type="spellStart"/>
      <w:r>
        <w:rPr>
          <w:rStyle w:val="Fett"/>
        </w:rPr>
        <w:t>nam</w:t>
      </w:r>
      <w:proofErr w:type="spellEnd"/>
      <w:r>
        <w:rPr>
          <w:rStyle w:val="Fett"/>
        </w:rPr>
        <w:t xml:space="preserve"> he dat Brodt, </w:t>
      </w:r>
      <w:proofErr w:type="spellStart"/>
      <w:r>
        <w:rPr>
          <w:rStyle w:val="Fett"/>
        </w:rPr>
        <w:t>danckede</w:t>
      </w:r>
      <w:proofErr w:type="spellEnd"/>
      <w:r>
        <w:rPr>
          <w:rStyle w:val="Fett"/>
        </w:rPr>
        <w:t xml:space="preserve"> </w:t>
      </w:r>
      <w:proofErr w:type="spellStart"/>
      <w:r>
        <w:rPr>
          <w:rStyle w:val="Fett"/>
        </w:rPr>
        <w:t>unde</w:t>
      </w:r>
      <w:proofErr w:type="spellEnd"/>
      <w:r>
        <w:rPr>
          <w:rStyle w:val="Fett"/>
        </w:rPr>
        <w:t xml:space="preserve"> brack </w:t>
      </w:r>
      <w:proofErr w:type="spellStart"/>
      <w:r>
        <w:rPr>
          <w:rStyle w:val="Fett"/>
        </w:rPr>
        <w:t>idt</w:t>
      </w:r>
      <w:proofErr w:type="spellEnd"/>
      <w:r>
        <w:rPr>
          <w:rStyle w:val="Fett"/>
        </w:rPr>
        <w:t xml:space="preserve">, </w:t>
      </w:r>
      <w:proofErr w:type="spellStart"/>
      <w:r>
        <w:rPr>
          <w:rStyle w:val="Fett"/>
        </w:rPr>
        <w:t>unde</w:t>
      </w:r>
      <w:proofErr w:type="spellEnd"/>
      <w:r>
        <w:rPr>
          <w:rStyle w:val="Fett"/>
        </w:rPr>
        <w:t xml:space="preserve"> gaff </w:t>
      </w:r>
      <w:proofErr w:type="spellStart"/>
      <w:r>
        <w:rPr>
          <w:rStyle w:val="Fett"/>
        </w:rPr>
        <w:t>idt</w:t>
      </w:r>
      <w:proofErr w:type="spellEnd"/>
      <w:r>
        <w:rPr>
          <w:rStyle w:val="Fett"/>
        </w:rPr>
        <w:t xml:space="preserve"> </w:t>
      </w:r>
      <w:proofErr w:type="spellStart"/>
      <w:r>
        <w:rPr>
          <w:rStyle w:val="Fett"/>
        </w:rPr>
        <w:t>synen</w:t>
      </w:r>
      <w:proofErr w:type="spellEnd"/>
      <w:r>
        <w:rPr>
          <w:rStyle w:val="Fett"/>
        </w:rPr>
        <w:t xml:space="preserve"> Jüngeren </w:t>
      </w:r>
      <w:proofErr w:type="spellStart"/>
      <w:r>
        <w:rPr>
          <w:rStyle w:val="Fett"/>
        </w:rPr>
        <w:t>unde</w:t>
      </w:r>
      <w:proofErr w:type="spellEnd"/>
      <w:r>
        <w:rPr>
          <w:rStyle w:val="Fett"/>
        </w:rPr>
        <w:t xml:space="preserve"> </w:t>
      </w:r>
      <w:proofErr w:type="spellStart"/>
      <w:r>
        <w:rPr>
          <w:rStyle w:val="Fett"/>
        </w:rPr>
        <w:t>sprack</w:t>
      </w:r>
      <w:proofErr w:type="spellEnd"/>
      <w:r>
        <w:rPr>
          <w:rStyle w:val="Fett"/>
        </w:rPr>
        <w:t xml:space="preserve">: </w:t>
      </w:r>
      <w:proofErr w:type="spellStart"/>
      <w:r>
        <w:rPr>
          <w:rStyle w:val="Fett"/>
        </w:rPr>
        <w:t>Nemet</w:t>
      </w:r>
      <w:proofErr w:type="spellEnd"/>
      <w:r>
        <w:rPr>
          <w:rStyle w:val="Fett"/>
        </w:rPr>
        <w:t xml:space="preserve">, </w:t>
      </w:r>
      <w:proofErr w:type="spellStart"/>
      <w:r>
        <w:rPr>
          <w:rStyle w:val="Fett"/>
        </w:rPr>
        <w:t>etet</w:t>
      </w:r>
      <w:proofErr w:type="spellEnd"/>
      <w:r>
        <w:rPr>
          <w:rStyle w:val="Fett"/>
        </w:rPr>
        <w:t xml:space="preserve">, dat </w:t>
      </w:r>
      <w:proofErr w:type="spellStart"/>
      <w:r>
        <w:rPr>
          <w:rStyle w:val="Fett"/>
        </w:rPr>
        <w:t>is</w:t>
      </w:r>
      <w:proofErr w:type="spellEnd"/>
      <w:r>
        <w:rPr>
          <w:rStyle w:val="Fett"/>
        </w:rPr>
        <w:t xml:space="preserve"> </w:t>
      </w:r>
      <w:proofErr w:type="spellStart"/>
      <w:r>
        <w:rPr>
          <w:rStyle w:val="Fett"/>
        </w:rPr>
        <w:t>myn</w:t>
      </w:r>
      <w:proofErr w:type="spellEnd"/>
      <w:r>
        <w:rPr>
          <w:rStyle w:val="Fett"/>
        </w:rPr>
        <w:t xml:space="preserve"> </w:t>
      </w:r>
      <w:proofErr w:type="spellStart"/>
      <w:r>
        <w:rPr>
          <w:rStyle w:val="Fett"/>
        </w:rPr>
        <w:t>Lyff</w:t>
      </w:r>
      <w:proofErr w:type="spellEnd"/>
      <w:r>
        <w:rPr>
          <w:rStyle w:val="Fett"/>
        </w:rPr>
        <w:t xml:space="preserve">, dat vor </w:t>
      </w:r>
      <w:proofErr w:type="spellStart"/>
      <w:r>
        <w:rPr>
          <w:rStyle w:val="Fett"/>
        </w:rPr>
        <w:t>juw</w:t>
      </w:r>
      <w:proofErr w:type="spellEnd"/>
      <w:r>
        <w:rPr>
          <w:rStyle w:val="Fett"/>
        </w:rPr>
        <w:t xml:space="preserve"> </w:t>
      </w:r>
      <w:proofErr w:type="spellStart"/>
      <w:r>
        <w:rPr>
          <w:rStyle w:val="Fett"/>
        </w:rPr>
        <w:t>gegeven</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gebraken</w:t>
      </w:r>
      <w:proofErr w:type="spellEnd"/>
      <w:r>
        <w:rPr>
          <w:rStyle w:val="Fett"/>
        </w:rPr>
        <w:t xml:space="preserve"> wert. </w:t>
      </w:r>
      <w:proofErr w:type="spellStart"/>
      <w:r>
        <w:rPr>
          <w:rStyle w:val="Fett"/>
        </w:rPr>
        <w:t>Solckes</w:t>
      </w:r>
      <w:proofErr w:type="spellEnd"/>
      <w:r>
        <w:rPr>
          <w:rStyle w:val="Fett"/>
        </w:rPr>
        <w:t xml:space="preserve"> </w:t>
      </w:r>
      <w:proofErr w:type="spellStart"/>
      <w:r>
        <w:rPr>
          <w:rStyle w:val="Fett"/>
        </w:rPr>
        <w:t>doth</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myner</w:t>
      </w:r>
      <w:proofErr w:type="spellEnd"/>
      <w:r>
        <w:rPr>
          <w:rStyle w:val="Fett"/>
        </w:rPr>
        <w:t xml:space="preserve"> </w:t>
      </w:r>
      <w:proofErr w:type="spellStart"/>
      <w:r>
        <w:rPr>
          <w:rStyle w:val="Fett"/>
        </w:rPr>
        <w:t>gedechtnisse</w:t>
      </w:r>
      <w:proofErr w:type="spellEnd"/>
      <w:r>
        <w:rPr>
          <w:rStyle w:val="Fett"/>
        </w:rPr>
        <w:t xml:space="preserve">. </w:t>
      </w:r>
      <w:proofErr w:type="spellStart"/>
      <w:r>
        <w:rPr>
          <w:rStyle w:val="Fett"/>
        </w:rPr>
        <w:t>Dessulven</w:t>
      </w:r>
      <w:proofErr w:type="spellEnd"/>
      <w:r>
        <w:rPr>
          <w:rStyle w:val="Fett"/>
        </w:rPr>
        <w:t xml:space="preserve"> </w:t>
      </w:r>
      <w:proofErr w:type="spellStart"/>
      <w:r>
        <w:rPr>
          <w:rStyle w:val="Fett"/>
        </w:rPr>
        <w:t>gelyken</w:t>
      </w:r>
      <w:proofErr w:type="spellEnd"/>
      <w:r>
        <w:rPr>
          <w:rStyle w:val="Fett"/>
        </w:rPr>
        <w:t xml:space="preserve"> </w:t>
      </w:r>
      <w:proofErr w:type="spellStart"/>
      <w:r>
        <w:rPr>
          <w:rStyle w:val="Fett"/>
        </w:rPr>
        <w:t>nam</w:t>
      </w:r>
      <w:proofErr w:type="spellEnd"/>
      <w:r>
        <w:rPr>
          <w:rStyle w:val="Fett"/>
        </w:rPr>
        <w:t xml:space="preserve"> he </w:t>
      </w:r>
      <w:proofErr w:type="spellStart"/>
      <w:r>
        <w:rPr>
          <w:rStyle w:val="Fett"/>
        </w:rPr>
        <w:t>ock</w:t>
      </w:r>
      <w:proofErr w:type="spellEnd"/>
      <w:r>
        <w:rPr>
          <w:rStyle w:val="Fett"/>
        </w:rPr>
        <w:t xml:space="preserve"> den </w:t>
      </w:r>
      <w:proofErr w:type="spellStart"/>
      <w:r>
        <w:rPr>
          <w:rStyle w:val="Fett"/>
        </w:rPr>
        <w:t>Kelck</w:t>
      </w:r>
      <w:proofErr w:type="spellEnd"/>
      <w:r>
        <w:rPr>
          <w:rStyle w:val="Fett"/>
        </w:rPr>
        <w:t xml:space="preserve">, </w:t>
      </w:r>
      <w:proofErr w:type="spellStart"/>
      <w:r>
        <w:rPr>
          <w:rStyle w:val="Fett"/>
        </w:rPr>
        <w:t>nha</w:t>
      </w:r>
      <w:proofErr w:type="spellEnd"/>
      <w:r>
        <w:rPr>
          <w:rStyle w:val="Fett"/>
        </w:rPr>
        <w:t xml:space="preserve"> dem </w:t>
      </w:r>
      <w:proofErr w:type="spellStart"/>
      <w:r>
        <w:rPr>
          <w:rStyle w:val="Fett"/>
        </w:rPr>
        <w:t>aventetende</w:t>
      </w:r>
      <w:proofErr w:type="spellEnd"/>
      <w:r>
        <w:rPr>
          <w:rStyle w:val="Fett"/>
        </w:rPr>
        <w:t xml:space="preserve">, </w:t>
      </w:r>
      <w:proofErr w:type="spellStart"/>
      <w:r>
        <w:rPr>
          <w:rStyle w:val="Fett"/>
        </w:rPr>
        <w:t>unde</w:t>
      </w:r>
      <w:proofErr w:type="spellEnd"/>
      <w:r>
        <w:rPr>
          <w:rStyle w:val="Fett"/>
        </w:rPr>
        <w:t xml:space="preserve"> gaff en den </w:t>
      </w:r>
      <w:proofErr w:type="spellStart"/>
      <w:r>
        <w:rPr>
          <w:rStyle w:val="Fett"/>
        </w:rPr>
        <w:t>unde</w:t>
      </w:r>
      <w:proofErr w:type="spellEnd"/>
      <w:r>
        <w:rPr>
          <w:rStyle w:val="Fett"/>
        </w:rPr>
        <w:t xml:space="preserve"> </w:t>
      </w:r>
      <w:proofErr w:type="spellStart"/>
      <w:r>
        <w:rPr>
          <w:rStyle w:val="Fett"/>
        </w:rPr>
        <w:t>sprack</w:t>
      </w:r>
      <w:proofErr w:type="spellEnd"/>
      <w:r>
        <w:rPr>
          <w:rStyle w:val="Fett"/>
        </w:rPr>
        <w:t xml:space="preserve">: </w:t>
      </w:r>
      <w:proofErr w:type="spellStart"/>
      <w:r>
        <w:rPr>
          <w:rStyle w:val="Fett"/>
        </w:rPr>
        <w:t>Drincke</w:t>
      </w:r>
      <w:proofErr w:type="spellEnd"/>
      <w:r>
        <w:rPr>
          <w:rStyle w:val="Fett"/>
        </w:rPr>
        <w:t xml:space="preserve"> alle </w:t>
      </w:r>
      <w:proofErr w:type="spellStart"/>
      <w:r>
        <w:rPr>
          <w:rStyle w:val="Fett"/>
        </w:rPr>
        <w:t>daruth</w:t>
      </w:r>
      <w:proofErr w:type="spellEnd"/>
      <w:r>
        <w:rPr>
          <w:rStyle w:val="Fett"/>
        </w:rPr>
        <w:t xml:space="preserve">: Dat </w:t>
      </w:r>
      <w:proofErr w:type="spellStart"/>
      <w:r>
        <w:rPr>
          <w:rStyle w:val="Fett"/>
        </w:rPr>
        <w:t>is</w:t>
      </w:r>
      <w:proofErr w:type="spellEnd"/>
      <w:r>
        <w:rPr>
          <w:rStyle w:val="Fett"/>
        </w:rPr>
        <w:t xml:space="preserve"> de </w:t>
      </w:r>
      <w:proofErr w:type="spellStart"/>
      <w:r>
        <w:rPr>
          <w:rStyle w:val="Fett"/>
        </w:rPr>
        <w:t>Kelck</w:t>
      </w:r>
      <w:proofErr w:type="spellEnd"/>
      <w:r>
        <w:rPr>
          <w:rStyle w:val="Fett"/>
        </w:rPr>
        <w:t xml:space="preserve"> dat Nye Testament in </w:t>
      </w:r>
      <w:proofErr w:type="spellStart"/>
      <w:r>
        <w:rPr>
          <w:rStyle w:val="Fett"/>
        </w:rPr>
        <w:t>mynem</w:t>
      </w:r>
      <w:proofErr w:type="spellEnd"/>
      <w:r>
        <w:rPr>
          <w:rStyle w:val="Fett"/>
        </w:rPr>
        <w:t xml:space="preserve"> </w:t>
      </w:r>
      <w:proofErr w:type="spellStart"/>
      <w:r>
        <w:rPr>
          <w:rStyle w:val="Fett"/>
        </w:rPr>
        <w:t>Blode</w:t>
      </w:r>
      <w:proofErr w:type="spellEnd"/>
      <w:r>
        <w:rPr>
          <w:rStyle w:val="Fett"/>
        </w:rPr>
        <w:t xml:space="preserve">, dat vor </w:t>
      </w:r>
      <w:proofErr w:type="spellStart"/>
      <w:r>
        <w:rPr>
          <w:rStyle w:val="Fett"/>
        </w:rPr>
        <w:t>juw</w:t>
      </w:r>
      <w:proofErr w:type="spellEnd"/>
      <w:r>
        <w:rPr>
          <w:rStyle w:val="Fett"/>
        </w:rPr>
        <w:t xml:space="preserve"> </w:t>
      </w:r>
      <w:proofErr w:type="spellStart"/>
      <w:r>
        <w:rPr>
          <w:rStyle w:val="Fett"/>
        </w:rPr>
        <w:t>unde</w:t>
      </w:r>
      <w:proofErr w:type="spellEnd"/>
      <w:r>
        <w:rPr>
          <w:rStyle w:val="Fett"/>
        </w:rPr>
        <w:t xml:space="preserve"> vor </w:t>
      </w:r>
      <w:proofErr w:type="spellStart"/>
      <w:r>
        <w:rPr>
          <w:rStyle w:val="Fett"/>
        </w:rPr>
        <w:t>velen</w:t>
      </w:r>
      <w:proofErr w:type="spellEnd"/>
      <w:r>
        <w:rPr>
          <w:rStyle w:val="Fett"/>
        </w:rPr>
        <w:t xml:space="preserve"> </w:t>
      </w:r>
      <w:proofErr w:type="spellStart"/>
      <w:r>
        <w:rPr>
          <w:rStyle w:val="Fett"/>
        </w:rPr>
        <w:t>vergaten</w:t>
      </w:r>
      <w:proofErr w:type="spellEnd"/>
      <w:r>
        <w:rPr>
          <w:rStyle w:val="Fett"/>
        </w:rPr>
        <w:t xml:space="preserve"> wert, </w:t>
      </w:r>
      <w:proofErr w:type="spellStart"/>
      <w:r>
        <w:rPr>
          <w:rStyle w:val="Fett"/>
        </w:rPr>
        <w:t>thor</w:t>
      </w:r>
      <w:proofErr w:type="spellEnd"/>
      <w:r>
        <w:rPr>
          <w:rStyle w:val="Fett"/>
        </w:rPr>
        <w:t xml:space="preserve"> </w:t>
      </w:r>
      <w:proofErr w:type="spellStart"/>
      <w:r>
        <w:rPr>
          <w:rStyle w:val="Fett"/>
        </w:rPr>
        <w:t>Vergevinge</w:t>
      </w:r>
      <w:proofErr w:type="spellEnd"/>
      <w:r>
        <w:rPr>
          <w:rStyle w:val="Fett"/>
        </w:rPr>
        <w:t xml:space="preserve"> der Sünde: </w:t>
      </w:r>
      <w:proofErr w:type="spellStart"/>
      <w:r>
        <w:rPr>
          <w:rStyle w:val="Fett"/>
        </w:rPr>
        <w:t>Solckes</w:t>
      </w:r>
      <w:proofErr w:type="spellEnd"/>
      <w:r>
        <w:rPr>
          <w:rStyle w:val="Fett"/>
        </w:rPr>
        <w:t xml:space="preserve"> </w:t>
      </w:r>
      <w:proofErr w:type="spellStart"/>
      <w:r>
        <w:rPr>
          <w:rStyle w:val="Fett"/>
        </w:rPr>
        <w:t>doth</w:t>
      </w:r>
      <w:proofErr w:type="spellEnd"/>
      <w:r>
        <w:rPr>
          <w:rStyle w:val="Fett"/>
        </w:rPr>
        <w:t xml:space="preserve"> so </w:t>
      </w:r>
      <w:proofErr w:type="spellStart"/>
      <w:r>
        <w:rPr>
          <w:rStyle w:val="Fett"/>
        </w:rPr>
        <w:t>vaken</w:t>
      </w:r>
      <w:proofErr w:type="spellEnd"/>
      <w:r>
        <w:rPr>
          <w:rStyle w:val="Fett"/>
        </w:rPr>
        <w:t xml:space="preserve"> </w:t>
      </w:r>
      <w:proofErr w:type="spellStart"/>
      <w:r>
        <w:rPr>
          <w:rStyle w:val="Fett"/>
        </w:rPr>
        <w:t>alse</w:t>
      </w:r>
      <w:proofErr w:type="spellEnd"/>
      <w:r>
        <w:rPr>
          <w:rStyle w:val="Fett"/>
        </w:rPr>
        <w:t xml:space="preserve"> </w:t>
      </w:r>
      <w:proofErr w:type="spellStart"/>
      <w:r>
        <w:rPr>
          <w:rStyle w:val="Fett"/>
        </w:rPr>
        <w:t>ghy</w:t>
      </w:r>
      <w:proofErr w:type="spellEnd"/>
      <w:r>
        <w:rPr>
          <w:rStyle w:val="Fett"/>
        </w:rPr>
        <w:t xml:space="preserve"> </w:t>
      </w:r>
      <w:proofErr w:type="spellStart"/>
      <w:r>
        <w:rPr>
          <w:rStyle w:val="Fett"/>
        </w:rPr>
        <w:t>idt</w:t>
      </w:r>
      <w:proofErr w:type="spellEnd"/>
      <w:r>
        <w:rPr>
          <w:rStyle w:val="Fett"/>
        </w:rPr>
        <w:t xml:space="preserve"> </w:t>
      </w:r>
      <w:proofErr w:type="spellStart"/>
      <w:r>
        <w:rPr>
          <w:rStyle w:val="Fett"/>
        </w:rPr>
        <w:t>drincken</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myner</w:t>
      </w:r>
      <w:proofErr w:type="spellEnd"/>
      <w:r>
        <w:rPr>
          <w:rStyle w:val="Fett"/>
        </w:rPr>
        <w:t xml:space="preserve"> </w:t>
      </w:r>
      <w:proofErr w:type="spellStart"/>
      <w:r>
        <w:rPr>
          <w:rStyle w:val="Fett"/>
        </w:rPr>
        <w:t>gedechtnisse</w:t>
      </w:r>
      <w:proofErr w:type="spellEnd"/>
      <w:r>
        <w:rPr>
          <w:rStyle w:val="Fett"/>
        </w:rPr>
        <w:t xml:space="preserve">. </w:t>
      </w:r>
      <w:proofErr w:type="spellStart"/>
      <w:r>
        <w:rPr>
          <w:rStyle w:val="Fett"/>
        </w:rPr>
        <w:t>Unde</w:t>
      </w:r>
      <w:proofErr w:type="spellEnd"/>
      <w:r>
        <w:rPr>
          <w:rStyle w:val="Fett"/>
        </w:rPr>
        <w:t xml:space="preserve"> se </w:t>
      </w:r>
      <w:proofErr w:type="spellStart"/>
      <w:r>
        <w:rPr>
          <w:rStyle w:val="Fett"/>
        </w:rPr>
        <w:t>hebben</w:t>
      </w:r>
      <w:proofErr w:type="spellEnd"/>
      <w:r>
        <w:rPr>
          <w:rStyle w:val="Fett"/>
        </w:rPr>
        <w:t xml:space="preserve"> dar alle </w:t>
      </w:r>
      <w:proofErr w:type="spellStart"/>
      <w:r>
        <w:rPr>
          <w:rStyle w:val="Fett"/>
        </w:rPr>
        <w:t>uth</w:t>
      </w:r>
      <w:proofErr w:type="spellEnd"/>
      <w:r>
        <w:rPr>
          <w:rStyle w:val="Fett"/>
        </w:rPr>
        <w:t xml:space="preserve"> </w:t>
      </w:r>
      <w:proofErr w:type="spellStart"/>
      <w:r>
        <w:rPr>
          <w:rStyle w:val="Fett"/>
        </w:rPr>
        <w:t>gedruncken</w:t>
      </w:r>
      <w:proofErr w:type="spellEnd"/>
      <w:r>
        <w:rPr>
          <w:rStyle w:val="Fett"/>
        </w:rPr>
        <w:t>.</w:t>
      </w:r>
      <w:r>
        <w:t xml:space="preserve"> </w:t>
      </w:r>
    </w:p>
    <w:p w14:paraId="6DBA01BA" w14:textId="77777777" w:rsidR="001F22E0" w:rsidRDefault="001F22E0" w:rsidP="001F22E0">
      <w:pPr>
        <w:pStyle w:val="StandardWeb"/>
      </w:pPr>
      <w:r>
        <w:t xml:space="preserve">64. Wat </w:t>
      </w:r>
      <w:proofErr w:type="spellStart"/>
      <w:r>
        <w:t>is</w:t>
      </w:r>
      <w:proofErr w:type="spellEnd"/>
      <w:r>
        <w:t xml:space="preserve"> dat </w:t>
      </w:r>
      <w:proofErr w:type="spellStart"/>
      <w:r>
        <w:t>Nachtmal</w:t>
      </w:r>
      <w:proofErr w:type="spellEnd"/>
      <w:r>
        <w:t xml:space="preserve"> </w:t>
      </w:r>
      <w:proofErr w:type="spellStart"/>
      <w:r>
        <w:t>CHristi</w:t>
      </w:r>
      <w:proofErr w:type="spellEnd"/>
      <w:r>
        <w:t>?</w:t>
      </w:r>
      <w:r>
        <w:br/>
      </w:r>
      <w:proofErr w:type="spellStart"/>
      <w:r>
        <w:rPr>
          <w:rStyle w:val="Fett"/>
        </w:rPr>
        <w:t>IDt</w:t>
      </w:r>
      <w:proofErr w:type="spellEnd"/>
      <w:r>
        <w:rPr>
          <w:rStyle w:val="Fett"/>
        </w:rPr>
        <w:t xml:space="preserve"> </w:t>
      </w:r>
      <w:proofErr w:type="spellStart"/>
      <w:r>
        <w:rPr>
          <w:rStyle w:val="Fett"/>
        </w:rPr>
        <w:t>is</w:t>
      </w:r>
      <w:proofErr w:type="spellEnd"/>
      <w:r>
        <w:rPr>
          <w:rStyle w:val="Fett"/>
        </w:rPr>
        <w:t xml:space="preserve"> ein </w:t>
      </w:r>
      <w:proofErr w:type="spellStart"/>
      <w:r>
        <w:rPr>
          <w:rStyle w:val="Fett"/>
        </w:rPr>
        <w:t>hillige</w:t>
      </w:r>
      <w:proofErr w:type="spellEnd"/>
      <w:r>
        <w:rPr>
          <w:rStyle w:val="Fett"/>
        </w:rPr>
        <w:t xml:space="preserve"> Handel, in sick </w:t>
      </w:r>
      <w:proofErr w:type="spellStart"/>
      <w:r>
        <w:rPr>
          <w:rStyle w:val="Fett"/>
        </w:rPr>
        <w:t>vatende</w:t>
      </w:r>
      <w:proofErr w:type="spellEnd"/>
      <w:r>
        <w:rPr>
          <w:rStyle w:val="Fett"/>
        </w:rPr>
        <w:t xml:space="preserve"> (</w:t>
      </w:r>
      <w:proofErr w:type="spellStart"/>
      <w:r>
        <w:rPr>
          <w:rStyle w:val="Fett"/>
        </w:rPr>
        <w:t>nha</w:t>
      </w:r>
      <w:proofErr w:type="spellEnd"/>
      <w:r>
        <w:rPr>
          <w:rStyle w:val="Fett"/>
        </w:rPr>
        <w:t xml:space="preserve"> </w:t>
      </w:r>
      <w:proofErr w:type="spellStart"/>
      <w:r>
        <w:rPr>
          <w:rStyle w:val="Fett"/>
        </w:rPr>
        <w:t>syner</w:t>
      </w:r>
      <w:proofErr w:type="spellEnd"/>
      <w:r>
        <w:rPr>
          <w:rStyle w:val="Fett"/>
        </w:rPr>
        <w:t xml:space="preserve"> geheimnisse) de </w:t>
      </w:r>
      <w:proofErr w:type="spellStart"/>
      <w:r>
        <w:rPr>
          <w:rStyle w:val="Fett"/>
        </w:rPr>
        <w:t>gemeinschap</w:t>
      </w:r>
      <w:proofErr w:type="spellEnd"/>
      <w:r>
        <w:rPr>
          <w:rStyle w:val="Fett"/>
        </w:rPr>
        <w:t xml:space="preserve"> des waren </w:t>
      </w:r>
      <w:proofErr w:type="spellStart"/>
      <w:r>
        <w:rPr>
          <w:rStyle w:val="Fett"/>
        </w:rPr>
        <w:t>Lyves</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Blodes</w:t>
      </w:r>
      <w:proofErr w:type="spellEnd"/>
      <w:r>
        <w:rPr>
          <w:rStyle w:val="Fett"/>
        </w:rPr>
        <w:t xml:space="preserve"> </w:t>
      </w:r>
      <w:proofErr w:type="spellStart"/>
      <w:r>
        <w:rPr>
          <w:rStyle w:val="Fett"/>
        </w:rPr>
        <w:t>CHristi</w:t>
      </w:r>
      <w:proofErr w:type="spellEnd"/>
      <w:r>
        <w:rPr>
          <w:rStyle w:val="Fett"/>
        </w:rPr>
        <w:t xml:space="preserve"> JEsu, van dem </w:t>
      </w:r>
      <w:proofErr w:type="spellStart"/>
      <w:r>
        <w:rPr>
          <w:rStyle w:val="Fett"/>
        </w:rPr>
        <w:t>HEren</w:t>
      </w:r>
      <w:proofErr w:type="spellEnd"/>
      <w:r>
        <w:rPr>
          <w:rStyle w:val="Fett"/>
        </w:rPr>
        <w:t xml:space="preserve"> JEsu CHristo </w:t>
      </w:r>
      <w:proofErr w:type="spellStart"/>
      <w:r>
        <w:rPr>
          <w:rStyle w:val="Fett"/>
        </w:rPr>
        <w:t>sulvest</w:t>
      </w:r>
      <w:proofErr w:type="spellEnd"/>
      <w:r>
        <w:rPr>
          <w:rStyle w:val="Fett"/>
        </w:rPr>
        <w:t xml:space="preserve">, in der </w:t>
      </w:r>
      <w:proofErr w:type="spellStart"/>
      <w:r>
        <w:rPr>
          <w:rStyle w:val="Fett"/>
        </w:rPr>
        <w:t>genetinge</w:t>
      </w:r>
      <w:proofErr w:type="spellEnd"/>
      <w:r>
        <w:rPr>
          <w:rStyle w:val="Fett"/>
        </w:rPr>
        <w:t xml:space="preserve"> des Brodes </w:t>
      </w:r>
      <w:proofErr w:type="spellStart"/>
      <w:r>
        <w:rPr>
          <w:rStyle w:val="Fett"/>
        </w:rPr>
        <w:t>unde</w:t>
      </w:r>
      <w:proofErr w:type="spellEnd"/>
      <w:r>
        <w:rPr>
          <w:rStyle w:val="Fett"/>
        </w:rPr>
        <w:t xml:space="preserve"> </w:t>
      </w:r>
      <w:proofErr w:type="spellStart"/>
      <w:r>
        <w:rPr>
          <w:rStyle w:val="Fett"/>
        </w:rPr>
        <w:t>Wynes</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syner</w:t>
      </w:r>
      <w:proofErr w:type="spellEnd"/>
      <w:r>
        <w:rPr>
          <w:rStyle w:val="Fett"/>
        </w:rPr>
        <w:t xml:space="preserve"> </w:t>
      </w:r>
      <w:proofErr w:type="spellStart"/>
      <w:r>
        <w:rPr>
          <w:rStyle w:val="Fett"/>
        </w:rPr>
        <w:t>gedechtnisse</w:t>
      </w:r>
      <w:proofErr w:type="spellEnd"/>
      <w:r>
        <w:rPr>
          <w:rStyle w:val="Fett"/>
        </w:rPr>
        <w:t xml:space="preserve"> </w:t>
      </w:r>
      <w:proofErr w:type="spellStart"/>
      <w:r>
        <w:rPr>
          <w:rStyle w:val="Fett"/>
        </w:rPr>
        <w:t>ingesettet</w:t>
      </w:r>
      <w:proofErr w:type="spellEnd"/>
      <w:r>
        <w:rPr>
          <w:rStyle w:val="Fett"/>
        </w:rPr>
        <w:t xml:space="preserve">, umme in der </w:t>
      </w:r>
      <w:proofErr w:type="spellStart"/>
      <w:r>
        <w:rPr>
          <w:rStyle w:val="Fett"/>
        </w:rPr>
        <w:t>Versamlinge</w:t>
      </w:r>
      <w:proofErr w:type="spellEnd"/>
      <w:r>
        <w:rPr>
          <w:rStyle w:val="Fett"/>
        </w:rPr>
        <w:t xml:space="preserve">, </w:t>
      </w:r>
      <w:proofErr w:type="spellStart"/>
      <w:r>
        <w:rPr>
          <w:rStyle w:val="Fett"/>
        </w:rPr>
        <w:t>nha</w:t>
      </w:r>
      <w:proofErr w:type="spellEnd"/>
      <w:r>
        <w:rPr>
          <w:rStyle w:val="Fett"/>
        </w:rPr>
        <w:t xml:space="preserve"> </w:t>
      </w:r>
      <w:proofErr w:type="spellStart"/>
      <w:r>
        <w:rPr>
          <w:rStyle w:val="Fett"/>
        </w:rPr>
        <w:t>synem</w:t>
      </w:r>
      <w:proofErr w:type="spellEnd"/>
      <w:r>
        <w:rPr>
          <w:rStyle w:val="Fett"/>
        </w:rPr>
        <w:t xml:space="preserve"> </w:t>
      </w:r>
      <w:proofErr w:type="spellStart"/>
      <w:r>
        <w:rPr>
          <w:rStyle w:val="Fett"/>
        </w:rPr>
        <w:t>Bevele</w:t>
      </w:r>
      <w:proofErr w:type="spellEnd"/>
      <w:r>
        <w:rPr>
          <w:rStyle w:val="Fett"/>
        </w:rPr>
        <w:t xml:space="preserve">, </w:t>
      </w:r>
      <w:proofErr w:type="spellStart"/>
      <w:r>
        <w:rPr>
          <w:rStyle w:val="Fett"/>
        </w:rPr>
        <w:t>beth</w:t>
      </w:r>
      <w:proofErr w:type="spellEnd"/>
      <w:r>
        <w:rPr>
          <w:rStyle w:val="Fett"/>
        </w:rPr>
        <w:t xml:space="preserve"> dat he </w:t>
      </w:r>
      <w:proofErr w:type="spellStart"/>
      <w:r>
        <w:rPr>
          <w:rStyle w:val="Fett"/>
        </w:rPr>
        <w:t>kumpt</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underholden</w:t>
      </w:r>
      <w:proofErr w:type="spellEnd"/>
      <w:r>
        <w:rPr>
          <w:rStyle w:val="Fett"/>
        </w:rPr>
        <w:t>.</w:t>
      </w:r>
      <w:r>
        <w:t xml:space="preserve"> </w:t>
      </w:r>
    </w:p>
    <w:p w14:paraId="13E12480" w14:textId="77777777" w:rsidR="001F22E0" w:rsidRDefault="001F22E0" w:rsidP="001F22E0">
      <w:pPr>
        <w:pStyle w:val="StandardWeb"/>
      </w:pPr>
      <w:r>
        <w:t xml:space="preserve">65. </w:t>
      </w:r>
      <w:proofErr w:type="spellStart"/>
      <w:r>
        <w:t>Wartho</w:t>
      </w:r>
      <w:proofErr w:type="spellEnd"/>
      <w:r>
        <w:t xml:space="preserve"> isset denn </w:t>
      </w:r>
      <w:proofErr w:type="spellStart"/>
      <w:r>
        <w:t>vornemlicken</w:t>
      </w:r>
      <w:proofErr w:type="spellEnd"/>
      <w:r>
        <w:t xml:space="preserve"> </w:t>
      </w:r>
      <w:proofErr w:type="spellStart"/>
      <w:r>
        <w:t>ingesettet</w:t>
      </w:r>
      <w:proofErr w:type="spellEnd"/>
      <w:r>
        <w:t>?</w:t>
      </w:r>
      <w:r>
        <w:br/>
      </w:r>
      <w:proofErr w:type="spellStart"/>
      <w:r>
        <w:rPr>
          <w:rStyle w:val="Fett"/>
        </w:rPr>
        <w:t>THom</w:t>
      </w:r>
      <w:proofErr w:type="spellEnd"/>
      <w:r>
        <w:rPr>
          <w:rStyle w:val="Fett"/>
        </w:rPr>
        <w:t xml:space="preserve"> ersten, dat </w:t>
      </w:r>
      <w:proofErr w:type="spellStart"/>
      <w:r>
        <w:rPr>
          <w:rStyle w:val="Fett"/>
        </w:rPr>
        <w:t>idt</w:t>
      </w:r>
      <w:proofErr w:type="spellEnd"/>
      <w:r>
        <w:rPr>
          <w:rStyle w:val="Fett"/>
        </w:rPr>
        <w:t xml:space="preserve"> allen </w:t>
      </w:r>
      <w:proofErr w:type="spellStart"/>
      <w:r>
        <w:rPr>
          <w:rStyle w:val="Fett"/>
        </w:rPr>
        <w:t>Gelövigen</w:t>
      </w:r>
      <w:proofErr w:type="spellEnd"/>
      <w:r>
        <w:rPr>
          <w:rStyle w:val="Fett"/>
        </w:rPr>
        <w:t xml:space="preserve"> (</w:t>
      </w:r>
      <w:proofErr w:type="spellStart"/>
      <w:r>
        <w:rPr>
          <w:rStyle w:val="Fett"/>
        </w:rPr>
        <w:t>dorch</w:t>
      </w:r>
      <w:proofErr w:type="spellEnd"/>
      <w:r>
        <w:rPr>
          <w:rStyle w:val="Fett"/>
        </w:rPr>
        <w:t xml:space="preserve"> de Krafft des </w:t>
      </w:r>
      <w:proofErr w:type="spellStart"/>
      <w:r>
        <w:rPr>
          <w:rStyle w:val="Fett"/>
        </w:rPr>
        <w:t>Hilligen</w:t>
      </w:r>
      <w:proofErr w:type="spellEnd"/>
      <w:r>
        <w:rPr>
          <w:rStyle w:val="Fett"/>
        </w:rPr>
        <w:t xml:space="preserve"> Geistes) </w:t>
      </w:r>
      <w:proofErr w:type="spellStart"/>
      <w:r>
        <w:rPr>
          <w:rStyle w:val="Fett"/>
        </w:rPr>
        <w:t>betüge</w:t>
      </w:r>
      <w:proofErr w:type="spellEnd"/>
      <w:r>
        <w:rPr>
          <w:rStyle w:val="Fett"/>
        </w:rPr>
        <w:t xml:space="preserve">, </w:t>
      </w:r>
      <w:proofErr w:type="spellStart"/>
      <w:r>
        <w:rPr>
          <w:rStyle w:val="Fett"/>
        </w:rPr>
        <w:t>versekere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versegele</w:t>
      </w:r>
      <w:proofErr w:type="spellEnd"/>
      <w:r>
        <w:rPr>
          <w:rStyle w:val="Fett"/>
        </w:rPr>
        <w:t xml:space="preserve">, de </w:t>
      </w:r>
      <w:proofErr w:type="spellStart"/>
      <w:r>
        <w:rPr>
          <w:rStyle w:val="Fett"/>
        </w:rPr>
        <w:t>Salige</w:t>
      </w:r>
      <w:proofErr w:type="spellEnd"/>
      <w:r>
        <w:rPr>
          <w:rStyle w:val="Fett"/>
        </w:rPr>
        <w:t xml:space="preserve"> </w:t>
      </w:r>
      <w:proofErr w:type="spellStart"/>
      <w:r>
        <w:rPr>
          <w:rStyle w:val="Fett"/>
        </w:rPr>
        <w:t>Gemeinschap</w:t>
      </w:r>
      <w:proofErr w:type="spellEnd"/>
      <w:r>
        <w:rPr>
          <w:rStyle w:val="Fett"/>
        </w:rPr>
        <w:t xml:space="preserve"> des </w:t>
      </w:r>
      <w:proofErr w:type="spellStart"/>
      <w:r>
        <w:rPr>
          <w:rStyle w:val="Fett"/>
        </w:rPr>
        <w:t>Lyves</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Blodes</w:t>
      </w:r>
      <w:proofErr w:type="spellEnd"/>
      <w:r>
        <w:rPr>
          <w:rStyle w:val="Fett"/>
        </w:rPr>
        <w:t xml:space="preserve"> Christi, mit allen Früchten </w:t>
      </w:r>
      <w:proofErr w:type="spellStart"/>
      <w:r>
        <w:rPr>
          <w:rStyle w:val="Fett"/>
        </w:rPr>
        <w:t>unde</w:t>
      </w:r>
      <w:proofErr w:type="spellEnd"/>
      <w:r>
        <w:rPr>
          <w:rStyle w:val="Fett"/>
        </w:rPr>
        <w:t xml:space="preserve"> </w:t>
      </w:r>
      <w:proofErr w:type="spellStart"/>
      <w:r>
        <w:rPr>
          <w:rStyle w:val="Fett"/>
        </w:rPr>
        <w:t>Gaven</w:t>
      </w:r>
      <w:proofErr w:type="spellEnd"/>
      <w:r>
        <w:rPr>
          <w:rStyle w:val="Fett"/>
        </w:rPr>
        <w:t xml:space="preserve">, de he uns </w:t>
      </w:r>
      <w:proofErr w:type="spellStart"/>
      <w:r>
        <w:rPr>
          <w:rStyle w:val="Fett"/>
        </w:rPr>
        <w:t>dorch</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Lyff</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Blodt</w:t>
      </w:r>
      <w:proofErr w:type="spellEnd"/>
      <w:r>
        <w:rPr>
          <w:rStyle w:val="Fett"/>
        </w:rPr>
        <w:t xml:space="preserve"> </w:t>
      </w:r>
      <w:proofErr w:type="spellStart"/>
      <w:r>
        <w:rPr>
          <w:rStyle w:val="Fett"/>
        </w:rPr>
        <w:t>verworffen</w:t>
      </w:r>
      <w:proofErr w:type="spellEnd"/>
      <w:r>
        <w:rPr>
          <w:rStyle w:val="Fett"/>
        </w:rPr>
        <w:t xml:space="preserve"> </w:t>
      </w:r>
      <w:proofErr w:type="spellStart"/>
      <w:r>
        <w:rPr>
          <w:rStyle w:val="Fett"/>
        </w:rPr>
        <w:t>hefft</w:t>
      </w:r>
      <w:proofErr w:type="spellEnd"/>
      <w:r>
        <w:rPr>
          <w:rStyle w:val="Fett"/>
        </w:rPr>
        <w:t>.</w:t>
      </w:r>
      <w:r>
        <w:t xml:space="preserve"> </w:t>
      </w:r>
    </w:p>
    <w:p w14:paraId="3F41F394" w14:textId="77777777" w:rsidR="001F22E0" w:rsidRDefault="001F22E0" w:rsidP="001F22E0">
      <w:pPr>
        <w:pStyle w:val="StandardWeb"/>
      </w:pPr>
      <w:r>
        <w:t xml:space="preserve">66. </w:t>
      </w:r>
      <w:proofErr w:type="spellStart"/>
      <w:r>
        <w:t>Warher</w:t>
      </w:r>
      <w:proofErr w:type="spellEnd"/>
      <w:r>
        <w:t xml:space="preserve"> </w:t>
      </w:r>
      <w:proofErr w:type="spellStart"/>
      <w:r>
        <w:t>bewysestu</w:t>
      </w:r>
      <w:proofErr w:type="spellEnd"/>
      <w:r>
        <w:t xml:space="preserve"> dat?</w:t>
      </w:r>
      <w:r>
        <w:br/>
      </w:r>
      <w:proofErr w:type="spellStart"/>
      <w:r>
        <w:rPr>
          <w:rStyle w:val="Fett"/>
        </w:rPr>
        <w:t>UTh</w:t>
      </w:r>
      <w:proofErr w:type="spellEnd"/>
      <w:r>
        <w:rPr>
          <w:rStyle w:val="Fett"/>
        </w:rPr>
        <w:t xml:space="preserve"> den </w:t>
      </w:r>
      <w:proofErr w:type="spellStart"/>
      <w:r>
        <w:rPr>
          <w:rStyle w:val="Fett"/>
        </w:rPr>
        <w:t>wörden</w:t>
      </w:r>
      <w:proofErr w:type="spellEnd"/>
      <w:r>
        <w:rPr>
          <w:rStyle w:val="Fett"/>
        </w:rPr>
        <w:t xml:space="preserve"> des Nachtmals: </w:t>
      </w:r>
      <w:proofErr w:type="spellStart"/>
      <w:r>
        <w:rPr>
          <w:rStyle w:val="Fett"/>
        </w:rPr>
        <w:t>Wente</w:t>
      </w:r>
      <w:proofErr w:type="spellEnd"/>
      <w:r>
        <w:rPr>
          <w:rStyle w:val="Fett"/>
        </w:rPr>
        <w:t xml:space="preserve"> als he uns </w:t>
      </w:r>
      <w:proofErr w:type="spellStart"/>
      <w:r>
        <w:rPr>
          <w:rStyle w:val="Fett"/>
        </w:rPr>
        <w:t>gebüt</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Lyff</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ethen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Blodt</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drincken</w:t>
      </w:r>
      <w:proofErr w:type="spellEnd"/>
      <w:r>
        <w:rPr>
          <w:rStyle w:val="Fett"/>
        </w:rPr>
        <w:t xml:space="preserve">, dat </w:t>
      </w:r>
      <w:proofErr w:type="spellStart"/>
      <w:r>
        <w:rPr>
          <w:rStyle w:val="Fett"/>
        </w:rPr>
        <w:t>is</w:t>
      </w:r>
      <w:proofErr w:type="spellEnd"/>
      <w:r>
        <w:rPr>
          <w:rStyle w:val="Fett"/>
        </w:rPr>
        <w:t xml:space="preserve">, </w:t>
      </w:r>
      <w:proofErr w:type="spellStart"/>
      <w:r>
        <w:rPr>
          <w:rStyle w:val="Fett"/>
        </w:rPr>
        <w:t>dorch</w:t>
      </w:r>
      <w:proofErr w:type="spellEnd"/>
      <w:r>
        <w:rPr>
          <w:rStyle w:val="Fett"/>
        </w:rPr>
        <w:t xml:space="preserve"> den </w:t>
      </w:r>
      <w:proofErr w:type="spellStart"/>
      <w:r>
        <w:rPr>
          <w:rStyle w:val="Fett"/>
        </w:rPr>
        <w:t>Geloven</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Spyse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Dranck</w:t>
      </w:r>
      <w:proofErr w:type="spellEnd"/>
      <w:r>
        <w:rPr>
          <w:rStyle w:val="Fett"/>
        </w:rPr>
        <w:t xml:space="preserve"> </w:t>
      </w:r>
      <w:proofErr w:type="spellStart"/>
      <w:r>
        <w:rPr>
          <w:rStyle w:val="Fett"/>
        </w:rPr>
        <w:t>thom</w:t>
      </w:r>
      <w:proofErr w:type="spellEnd"/>
      <w:r>
        <w:rPr>
          <w:rStyle w:val="Fett"/>
        </w:rPr>
        <w:t xml:space="preserve"> ewigen </w:t>
      </w:r>
      <w:proofErr w:type="spellStart"/>
      <w:r>
        <w:rPr>
          <w:rStyle w:val="Fett"/>
        </w:rPr>
        <w:t>Levende</w:t>
      </w:r>
      <w:proofErr w:type="spellEnd"/>
      <w:r>
        <w:rPr>
          <w:rStyle w:val="Fett"/>
        </w:rPr>
        <w:t xml:space="preserve">, van </w:t>
      </w:r>
      <w:proofErr w:type="spellStart"/>
      <w:r>
        <w:rPr>
          <w:rStyle w:val="Fett"/>
        </w:rPr>
        <w:t>synem</w:t>
      </w:r>
      <w:proofErr w:type="spellEnd"/>
      <w:r>
        <w:rPr>
          <w:rStyle w:val="Fett"/>
        </w:rPr>
        <w:t xml:space="preserve"> </w:t>
      </w:r>
      <w:proofErr w:type="spellStart"/>
      <w:r>
        <w:rPr>
          <w:rStyle w:val="Fett"/>
        </w:rPr>
        <w:t>Lyve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Blode</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nemende</w:t>
      </w:r>
      <w:proofErr w:type="spellEnd"/>
      <w:r>
        <w:rPr>
          <w:rStyle w:val="Fett"/>
        </w:rPr>
        <w:t xml:space="preserve">, hanget he daran, dat vor </w:t>
      </w:r>
      <w:proofErr w:type="spellStart"/>
      <w:r>
        <w:rPr>
          <w:rStyle w:val="Fett"/>
        </w:rPr>
        <w:t>iuw</w:t>
      </w:r>
      <w:proofErr w:type="spellEnd"/>
      <w:r>
        <w:rPr>
          <w:rStyle w:val="Fett"/>
        </w:rPr>
        <w:t xml:space="preserve"> </w:t>
      </w:r>
      <w:proofErr w:type="spellStart"/>
      <w:r>
        <w:rPr>
          <w:rStyle w:val="Fett"/>
        </w:rPr>
        <w:t>gegeven</w:t>
      </w:r>
      <w:proofErr w:type="spellEnd"/>
      <w:r>
        <w:rPr>
          <w:rStyle w:val="Fett"/>
        </w:rPr>
        <w:t xml:space="preserve"> wert: Item: dat vor </w:t>
      </w:r>
      <w:proofErr w:type="spellStart"/>
      <w:r>
        <w:rPr>
          <w:rStyle w:val="Fett"/>
        </w:rPr>
        <w:t>iuw</w:t>
      </w:r>
      <w:proofErr w:type="spellEnd"/>
      <w:r>
        <w:rPr>
          <w:rStyle w:val="Fett"/>
        </w:rPr>
        <w:t xml:space="preserve"> </w:t>
      </w:r>
      <w:proofErr w:type="spellStart"/>
      <w:r>
        <w:rPr>
          <w:rStyle w:val="Fett"/>
        </w:rPr>
        <w:t>vergaten</w:t>
      </w:r>
      <w:proofErr w:type="spellEnd"/>
      <w:r>
        <w:rPr>
          <w:rStyle w:val="Fett"/>
        </w:rPr>
        <w:t xml:space="preserve"> wert </w:t>
      </w:r>
      <w:proofErr w:type="spellStart"/>
      <w:r>
        <w:rPr>
          <w:rStyle w:val="Fett"/>
        </w:rPr>
        <w:t>thor</w:t>
      </w:r>
      <w:proofErr w:type="spellEnd"/>
      <w:r>
        <w:rPr>
          <w:rStyle w:val="Fett"/>
        </w:rPr>
        <w:t xml:space="preserve"> </w:t>
      </w:r>
      <w:proofErr w:type="spellStart"/>
      <w:r>
        <w:rPr>
          <w:rStyle w:val="Fett"/>
        </w:rPr>
        <w:t>vergevinge</w:t>
      </w:r>
      <w:proofErr w:type="spellEnd"/>
      <w:r>
        <w:rPr>
          <w:rStyle w:val="Fett"/>
        </w:rPr>
        <w:t xml:space="preserve"> der Sünde.</w:t>
      </w:r>
      <w:r>
        <w:t xml:space="preserve"> </w:t>
      </w:r>
    </w:p>
    <w:p w14:paraId="602A4DA1" w14:textId="77777777" w:rsidR="001F22E0" w:rsidRDefault="001F22E0" w:rsidP="001F22E0">
      <w:pPr>
        <w:pStyle w:val="StandardWeb"/>
      </w:pPr>
      <w:r>
        <w:t xml:space="preserve">67. Wat </w:t>
      </w:r>
      <w:proofErr w:type="spellStart"/>
      <w:r>
        <w:t>versteistu</w:t>
      </w:r>
      <w:proofErr w:type="spellEnd"/>
      <w:r>
        <w:t xml:space="preserve"> </w:t>
      </w:r>
      <w:proofErr w:type="spellStart"/>
      <w:r>
        <w:t>daruth</w:t>
      </w:r>
      <w:proofErr w:type="spellEnd"/>
      <w:r>
        <w:t>?</w:t>
      </w:r>
      <w:r>
        <w:br/>
      </w:r>
      <w:proofErr w:type="spellStart"/>
      <w:r>
        <w:rPr>
          <w:rStyle w:val="Fett"/>
        </w:rPr>
        <w:t>DEwyle</w:t>
      </w:r>
      <w:proofErr w:type="spellEnd"/>
      <w:r>
        <w:rPr>
          <w:rStyle w:val="Fett"/>
        </w:rPr>
        <w:t xml:space="preserve"> </w:t>
      </w:r>
      <w:proofErr w:type="spellStart"/>
      <w:r>
        <w:rPr>
          <w:rStyle w:val="Fett"/>
        </w:rPr>
        <w:t>wy</w:t>
      </w:r>
      <w:proofErr w:type="spellEnd"/>
      <w:r>
        <w:rPr>
          <w:rStyle w:val="Fett"/>
        </w:rPr>
        <w:t xml:space="preserve"> </w:t>
      </w:r>
      <w:proofErr w:type="spellStart"/>
      <w:r>
        <w:rPr>
          <w:rStyle w:val="Fett"/>
        </w:rPr>
        <w:t>synes</w:t>
      </w:r>
      <w:proofErr w:type="spellEnd"/>
      <w:r>
        <w:rPr>
          <w:rStyle w:val="Fett"/>
        </w:rPr>
        <w:t xml:space="preserve"> </w:t>
      </w:r>
      <w:proofErr w:type="spellStart"/>
      <w:r>
        <w:rPr>
          <w:rStyle w:val="Fett"/>
        </w:rPr>
        <w:t>Lyves</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Blodes</w:t>
      </w:r>
      <w:proofErr w:type="spellEnd"/>
      <w:r>
        <w:rPr>
          <w:rStyle w:val="Fett"/>
        </w:rPr>
        <w:t xml:space="preserve"> </w:t>
      </w:r>
      <w:proofErr w:type="spellStart"/>
      <w:r>
        <w:rPr>
          <w:rStyle w:val="Fett"/>
        </w:rPr>
        <w:t>deelhafftich</w:t>
      </w:r>
      <w:proofErr w:type="spellEnd"/>
      <w:r>
        <w:rPr>
          <w:rStyle w:val="Fett"/>
        </w:rPr>
        <w:t xml:space="preserve"> </w:t>
      </w:r>
      <w:proofErr w:type="spellStart"/>
      <w:r>
        <w:rPr>
          <w:rStyle w:val="Fett"/>
        </w:rPr>
        <w:t>syn</w:t>
      </w:r>
      <w:proofErr w:type="spellEnd"/>
      <w:r>
        <w:rPr>
          <w:rStyle w:val="Fett"/>
        </w:rPr>
        <w:t xml:space="preserve">, Fleisch van </w:t>
      </w:r>
      <w:proofErr w:type="spellStart"/>
      <w:r>
        <w:rPr>
          <w:rStyle w:val="Fett"/>
        </w:rPr>
        <w:t>synem</w:t>
      </w:r>
      <w:proofErr w:type="spellEnd"/>
      <w:r>
        <w:rPr>
          <w:rStyle w:val="Fett"/>
        </w:rPr>
        <w:t xml:space="preserve"> Fleische, </w:t>
      </w:r>
      <w:proofErr w:type="spellStart"/>
      <w:r>
        <w:rPr>
          <w:rStyle w:val="Fett"/>
        </w:rPr>
        <w:t>unde</w:t>
      </w:r>
      <w:proofErr w:type="spellEnd"/>
      <w:r>
        <w:rPr>
          <w:rStyle w:val="Fett"/>
        </w:rPr>
        <w:t xml:space="preserve"> </w:t>
      </w:r>
      <w:proofErr w:type="spellStart"/>
      <w:r>
        <w:rPr>
          <w:rStyle w:val="Fett"/>
        </w:rPr>
        <w:t>Knaken</w:t>
      </w:r>
      <w:proofErr w:type="spellEnd"/>
      <w:r>
        <w:rPr>
          <w:rStyle w:val="Fett"/>
        </w:rPr>
        <w:t xml:space="preserve"> van </w:t>
      </w:r>
      <w:proofErr w:type="spellStart"/>
      <w:r>
        <w:rPr>
          <w:rStyle w:val="Fett"/>
        </w:rPr>
        <w:t>synen</w:t>
      </w:r>
      <w:proofErr w:type="spellEnd"/>
      <w:r>
        <w:rPr>
          <w:rStyle w:val="Fett"/>
        </w:rPr>
        <w:t xml:space="preserve"> </w:t>
      </w:r>
      <w:proofErr w:type="spellStart"/>
      <w:r>
        <w:rPr>
          <w:rStyle w:val="Fett"/>
        </w:rPr>
        <w:t>Knakenen</w:t>
      </w:r>
      <w:proofErr w:type="spellEnd"/>
      <w:r>
        <w:rPr>
          <w:rStyle w:val="Fett"/>
        </w:rPr>
        <w:t xml:space="preserve">, he </w:t>
      </w:r>
      <w:proofErr w:type="spellStart"/>
      <w:r>
        <w:rPr>
          <w:rStyle w:val="Fett"/>
        </w:rPr>
        <w:t>unse</w:t>
      </w:r>
      <w:proofErr w:type="spellEnd"/>
      <w:r>
        <w:rPr>
          <w:rStyle w:val="Fett"/>
        </w:rPr>
        <w:t xml:space="preserve"> </w:t>
      </w:r>
      <w:proofErr w:type="spellStart"/>
      <w:r>
        <w:rPr>
          <w:rStyle w:val="Fett"/>
        </w:rPr>
        <w:t>Hövet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wy</w:t>
      </w:r>
      <w:proofErr w:type="spellEnd"/>
      <w:r>
        <w:rPr>
          <w:rStyle w:val="Fett"/>
        </w:rPr>
        <w:t xml:space="preserve"> </w:t>
      </w:r>
      <w:proofErr w:type="spellStart"/>
      <w:r>
        <w:rPr>
          <w:rStyle w:val="Fett"/>
        </w:rPr>
        <w:t>syne</w:t>
      </w:r>
      <w:proofErr w:type="spellEnd"/>
      <w:r>
        <w:rPr>
          <w:rStyle w:val="Fett"/>
        </w:rPr>
        <w:t xml:space="preserve"> </w:t>
      </w:r>
      <w:proofErr w:type="spellStart"/>
      <w:r>
        <w:rPr>
          <w:rStyle w:val="Fett"/>
        </w:rPr>
        <w:t>Lidtmaten</w:t>
      </w:r>
      <w:proofErr w:type="spellEnd"/>
      <w:r>
        <w:rPr>
          <w:rStyle w:val="Fett"/>
        </w:rPr>
        <w:t xml:space="preserve"> </w:t>
      </w:r>
      <w:proofErr w:type="spellStart"/>
      <w:r>
        <w:rPr>
          <w:rStyle w:val="Fett"/>
        </w:rPr>
        <w:t>dorch</w:t>
      </w:r>
      <w:proofErr w:type="spellEnd"/>
      <w:r>
        <w:rPr>
          <w:rStyle w:val="Fett"/>
        </w:rPr>
        <w:t xml:space="preserve"> den </w:t>
      </w:r>
      <w:proofErr w:type="spellStart"/>
      <w:r>
        <w:rPr>
          <w:rStyle w:val="Fett"/>
        </w:rPr>
        <w:t>Geloven</w:t>
      </w:r>
      <w:proofErr w:type="spellEnd"/>
      <w:r>
        <w:rPr>
          <w:rStyle w:val="Fett"/>
        </w:rPr>
        <w:t xml:space="preserve">, so </w:t>
      </w:r>
      <w:proofErr w:type="spellStart"/>
      <w:r>
        <w:rPr>
          <w:rStyle w:val="Fett"/>
        </w:rPr>
        <w:t>verstha</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daruth</w:t>
      </w:r>
      <w:proofErr w:type="spellEnd"/>
      <w:r>
        <w:rPr>
          <w:rStyle w:val="Fett"/>
        </w:rPr>
        <w:t xml:space="preserve">, dat </w:t>
      </w:r>
      <w:proofErr w:type="spellStart"/>
      <w:r>
        <w:rPr>
          <w:rStyle w:val="Fett"/>
        </w:rPr>
        <w:t>wy</w:t>
      </w:r>
      <w:proofErr w:type="spellEnd"/>
      <w:r>
        <w:rPr>
          <w:rStyle w:val="Fett"/>
        </w:rPr>
        <w:t xml:space="preserve"> </w:t>
      </w:r>
      <w:proofErr w:type="spellStart"/>
      <w:r>
        <w:rPr>
          <w:rStyle w:val="Fett"/>
        </w:rPr>
        <w:t>ock</w:t>
      </w:r>
      <w:proofErr w:type="spellEnd"/>
      <w:r>
        <w:rPr>
          <w:rStyle w:val="Fett"/>
        </w:rPr>
        <w:t xml:space="preserve"> </w:t>
      </w:r>
      <w:proofErr w:type="spellStart"/>
      <w:r>
        <w:rPr>
          <w:rStyle w:val="Fett"/>
        </w:rPr>
        <w:t>deelhafftich</w:t>
      </w:r>
      <w:proofErr w:type="spellEnd"/>
      <w:r>
        <w:rPr>
          <w:rStyle w:val="Fett"/>
        </w:rPr>
        <w:t xml:space="preserve"> </w:t>
      </w:r>
      <w:proofErr w:type="spellStart"/>
      <w:r>
        <w:rPr>
          <w:rStyle w:val="Fett"/>
        </w:rPr>
        <w:t>syn</w:t>
      </w:r>
      <w:proofErr w:type="spellEnd"/>
      <w:r>
        <w:rPr>
          <w:rStyle w:val="Fett"/>
        </w:rPr>
        <w:t xml:space="preserve"> alle des, dat he </w:t>
      </w:r>
      <w:proofErr w:type="spellStart"/>
      <w:r>
        <w:rPr>
          <w:rStyle w:val="Fett"/>
        </w:rPr>
        <w:t>dorch</w:t>
      </w:r>
      <w:proofErr w:type="spellEnd"/>
      <w:r>
        <w:rPr>
          <w:rStyle w:val="Fett"/>
        </w:rPr>
        <w:t xml:space="preserve"> </w:t>
      </w:r>
      <w:proofErr w:type="spellStart"/>
      <w:r>
        <w:rPr>
          <w:rStyle w:val="Fett"/>
        </w:rPr>
        <w:t>synes</w:t>
      </w:r>
      <w:proofErr w:type="spellEnd"/>
      <w:r>
        <w:rPr>
          <w:rStyle w:val="Fett"/>
        </w:rPr>
        <w:t xml:space="preserve"> </w:t>
      </w:r>
      <w:proofErr w:type="spellStart"/>
      <w:r>
        <w:rPr>
          <w:rStyle w:val="Fett"/>
        </w:rPr>
        <w:t>Lyves</w:t>
      </w:r>
      <w:proofErr w:type="spellEnd"/>
      <w:r>
        <w:rPr>
          <w:rStyle w:val="Fett"/>
        </w:rPr>
        <w:t xml:space="preserve"> </w:t>
      </w:r>
      <w:proofErr w:type="spellStart"/>
      <w:r>
        <w:rPr>
          <w:rStyle w:val="Fett"/>
        </w:rPr>
        <w:t>Offer</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verstortinge</w:t>
      </w:r>
      <w:proofErr w:type="spellEnd"/>
      <w:r>
        <w:rPr>
          <w:rStyle w:val="Fett"/>
        </w:rPr>
        <w:t xml:space="preserve"> </w:t>
      </w:r>
      <w:proofErr w:type="spellStart"/>
      <w:r>
        <w:rPr>
          <w:rStyle w:val="Fett"/>
        </w:rPr>
        <w:t>synes</w:t>
      </w:r>
      <w:proofErr w:type="spellEnd"/>
      <w:r>
        <w:rPr>
          <w:rStyle w:val="Fett"/>
        </w:rPr>
        <w:t xml:space="preserve"> </w:t>
      </w:r>
      <w:proofErr w:type="spellStart"/>
      <w:r>
        <w:rPr>
          <w:rStyle w:val="Fett"/>
        </w:rPr>
        <w:t>Blodes</w:t>
      </w:r>
      <w:proofErr w:type="spellEnd"/>
      <w:r>
        <w:rPr>
          <w:rStyle w:val="Fett"/>
        </w:rPr>
        <w:t xml:space="preserve"> </w:t>
      </w:r>
      <w:proofErr w:type="spellStart"/>
      <w:r>
        <w:rPr>
          <w:rStyle w:val="Fett"/>
        </w:rPr>
        <w:t>verworffen</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nämlicken</w:t>
      </w:r>
      <w:proofErr w:type="spellEnd"/>
      <w:r>
        <w:rPr>
          <w:rStyle w:val="Fett"/>
        </w:rPr>
        <w:t xml:space="preserve"> </w:t>
      </w:r>
      <w:proofErr w:type="spellStart"/>
      <w:r>
        <w:rPr>
          <w:rStyle w:val="Fett"/>
        </w:rPr>
        <w:t>versöninge</w:t>
      </w:r>
      <w:proofErr w:type="spellEnd"/>
      <w:r>
        <w:rPr>
          <w:rStyle w:val="Fett"/>
        </w:rPr>
        <w:t xml:space="preserve"> mit </w:t>
      </w:r>
      <w:proofErr w:type="spellStart"/>
      <w:r>
        <w:rPr>
          <w:rStyle w:val="Fett"/>
        </w:rPr>
        <w:t>GOdt</w:t>
      </w:r>
      <w:proofErr w:type="spellEnd"/>
      <w:r>
        <w:rPr>
          <w:rStyle w:val="Fett"/>
        </w:rPr>
        <w:t xml:space="preserve"> dem Vader, </w:t>
      </w:r>
      <w:proofErr w:type="spellStart"/>
      <w:r>
        <w:rPr>
          <w:rStyle w:val="Fett"/>
        </w:rPr>
        <w:t>vergevinge</w:t>
      </w:r>
      <w:proofErr w:type="spellEnd"/>
      <w:r>
        <w:rPr>
          <w:rStyle w:val="Fett"/>
        </w:rPr>
        <w:t xml:space="preserve"> der Sünde, de </w:t>
      </w:r>
      <w:proofErr w:type="spellStart"/>
      <w:r>
        <w:rPr>
          <w:rStyle w:val="Fett"/>
        </w:rPr>
        <w:t>Gerechticheit</w:t>
      </w:r>
      <w:proofErr w:type="spellEnd"/>
      <w:r>
        <w:rPr>
          <w:rStyle w:val="Fett"/>
        </w:rPr>
        <w:t xml:space="preserve"> </w:t>
      </w:r>
      <w:proofErr w:type="spellStart"/>
      <w:r>
        <w:rPr>
          <w:rStyle w:val="Fett"/>
        </w:rPr>
        <w:t>unde</w:t>
      </w:r>
      <w:proofErr w:type="spellEnd"/>
      <w:r>
        <w:rPr>
          <w:rStyle w:val="Fett"/>
        </w:rPr>
        <w:t xml:space="preserve"> dat ewige </w:t>
      </w:r>
      <w:proofErr w:type="spellStart"/>
      <w:r>
        <w:rPr>
          <w:rStyle w:val="Fett"/>
        </w:rPr>
        <w:t>Levendt</w:t>
      </w:r>
      <w:proofErr w:type="spellEnd"/>
      <w:r>
        <w:rPr>
          <w:rStyle w:val="Fett"/>
        </w:rPr>
        <w:t>.</w:t>
      </w:r>
      <w:r>
        <w:t xml:space="preserve"> </w:t>
      </w:r>
    </w:p>
    <w:p w14:paraId="51F103A9" w14:textId="77777777" w:rsidR="001F22E0" w:rsidRDefault="001F22E0" w:rsidP="001F22E0">
      <w:pPr>
        <w:pStyle w:val="StandardWeb"/>
      </w:pPr>
      <w:r>
        <w:t xml:space="preserve">68. </w:t>
      </w:r>
      <w:proofErr w:type="spellStart"/>
      <w:r>
        <w:t>Wartho</w:t>
      </w:r>
      <w:proofErr w:type="spellEnd"/>
      <w:r>
        <w:t xml:space="preserve"> isset </w:t>
      </w:r>
      <w:proofErr w:type="spellStart"/>
      <w:r>
        <w:t>wyder</w:t>
      </w:r>
      <w:proofErr w:type="spellEnd"/>
      <w:r>
        <w:t xml:space="preserve"> </w:t>
      </w:r>
      <w:proofErr w:type="spellStart"/>
      <w:r>
        <w:t>ingesettet</w:t>
      </w:r>
      <w:proofErr w:type="spellEnd"/>
      <w:r>
        <w:t>?</w:t>
      </w:r>
      <w:r>
        <w:br/>
      </w:r>
      <w:proofErr w:type="spellStart"/>
      <w:r>
        <w:rPr>
          <w:rStyle w:val="Fett"/>
        </w:rPr>
        <w:t>DAt</w:t>
      </w:r>
      <w:proofErr w:type="spellEnd"/>
      <w:r>
        <w:rPr>
          <w:rStyle w:val="Fett"/>
        </w:rPr>
        <w:t xml:space="preserve"> </w:t>
      </w:r>
      <w:proofErr w:type="spellStart"/>
      <w:r>
        <w:rPr>
          <w:rStyle w:val="Fett"/>
        </w:rPr>
        <w:t>idt</w:t>
      </w:r>
      <w:proofErr w:type="spellEnd"/>
      <w:r>
        <w:rPr>
          <w:rStyle w:val="Fett"/>
        </w:rPr>
        <w:t xml:space="preserve"> den </w:t>
      </w:r>
      <w:proofErr w:type="spellStart"/>
      <w:r>
        <w:rPr>
          <w:rStyle w:val="Fett"/>
        </w:rPr>
        <w:t>Dodt</w:t>
      </w:r>
      <w:proofErr w:type="spellEnd"/>
      <w:r>
        <w:rPr>
          <w:rStyle w:val="Fett"/>
        </w:rPr>
        <w:t xml:space="preserve"> </w:t>
      </w:r>
      <w:proofErr w:type="spellStart"/>
      <w:r>
        <w:rPr>
          <w:rStyle w:val="Fett"/>
        </w:rPr>
        <w:t>CHristi</w:t>
      </w:r>
      <w:proofErr w:type="spellEnd"/>
      <w:r>
        <w:rPr>
          <w:rStyle w:val="Fett"/>
        </w:rPr>
        <w:t xml:space="preserve"> in </w:t>
      </w:r>
      <w:proofErr w:type="spellStart"/>
      <w:r>
        <w:rPr>
          <w:rStyle w:val="Fett"/>
        </w:rPr>
        <w:t>stediger</w:t>
      </w:r>
      <w:proofErr w:type="spellEnd"/>
      <w:r>
        <w:rPr>
          <w:rStyle w:val="Fett"/>
        </w:rPr>
        <w:t xml:space="preserve"> </w:t>
      </w:r>
      <w:proofErr w:type="spellStart"/>
      <w:r>
        <w:rPr>
          <w:rStyle w:val="Fett"/>
        </w:rPr>
        <w:t>gedechtnisse</w:t>
      </w:r>
      <w:proofErr w:type="spellEnd"/>
      <w:r>
        <w:rPr>
          <w:rStyle w:val="Fett"/>
        </w:rPr>
        <w:t xml:space="preserve"> holde, </w:t>
      </w:r>
      <w:proofErr w:type="spellStart"/>
      <w:r>
        <w:rPr>
          <w:rStyle w:val="Fett"/>
        </w:rPr>
        <w:t>unde</w:t>
      </w:r>
      <w:proofErr w:type="spellEnd"/>
      <w:r>
        <w:rPr>
          <w:rStyle w:val="Fett"/>
        </w:rPr>
        <w:t xml:space="preserve"> uns </w:t>
      </w:r>
      <w:proofErr w:type="spellStart"/>
      <w:r>
        <w:rPr>
          <w:rStyle w:val="Fett"/>
        </w:rPr>
        <w:t>vermane</w:t>
      </w:r>
      <w:proofErr w:type="spellEnd"/>
      <w:r>
        <w:rPr>
          <w:rStyle w:val="Fett"/>
        </w:rPr>
        <w:t xml:space="preserve">, dat </w:t>
      </w:r>
      <w:proofErr w:type="spellStart"/>
      <w:r>
        <w:rPr>
          <w:rStyle w:val="Fett"/>
        </w:rPr>
        <w:t>wy</w:t>
      </w:r>
      <w:proofErr w:type="spellEnd"/>
      <w:r>
        <w:rPr>
          <w:rStyle w:val="Fett"/>
        </w:rPr>
        <w:t xml:space="preserve"> den </w:t>
      </w:r>
      <w:proofErr w:type="spellStart"/>
      <w:r>
        <w:rPr>
          <w:rStyle w:val="Fett"/>
        </w:rPr>
        <w:t>HEren</w:t>
      </w:r>
      <w:proofErr w:type="spellEnd"/>
      <w:r>
        <w:rPr>
          <w:rStyle w:val="Fett"/>
        </w:rPr>
        <w:t xml:space="preserve"> JEsum CHristum vor </w:t>
      </w:r>
      <w:proofErr w:type="spellStart"/>
      <w:r>
        <w:rPr>
          <w:rStyle w:val="Fett"/>
        </w:rPr>
        <w:t>sodane</w:t>
      </w:r>
      <w:proofErr w:type="spellEnd"/>
      <w:r>
        <w:rPr>
          <w:rStyle w:val="Fett"/>
        </w:rPr>
        <w:t xml:space="preserve"> </w:t>
      </w:r>
      <w:proofErr w:type="spellStart"/>
      <w:r>
        <w:rPr>
          <w:rStyle w:val="Fett"/>
        </w:rPr>
        <w:t>grote</w:t>
      </w:r>
      <w:proofErr w:type="spellEnd"/>
      <w:r>
        <w:rPr>
          <w:rStyle w:val="Fett"/>
        </w:rPr>
        <w:t xml:space="preserve"> </w:t>
      </w:r>
      <w:proofErr w:type="spellStart"/>
      <w:r>
        <w:rPr>
          <w:rStyle w:val="Fett"/>
        </w:rPr>
        <w:t>Woldadt</w:t>
      </w:r>
      <w:proofErr w:type="spellEnd"/>
      <w:r>
        <w:rPr>
          <w:rStyle w:val="Fett"/>
        </w:rPr>
        <w:t xml:space="preserve"> </w:t>
      </w:r>
      <w:proofErr w:type="spellStart"/>
      <w:r>
        <w:rPr>
          <w:rStyle w:val="Fett"/>
        </w:rPr>
        <w:t>laven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dancken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Danckbarheit</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affstervinge</w:t>
      </w:r>
      <w:proofErr w:type="spellEnd"/>
      <w:r>
        <w:rPr>
          <w:rStyle w:val="Fett"/>
        </w:rPr>
        <w:t xml:space="preserve"> der Sünde (das CHristus umme </w:t>
      </w:r>
      <w:proofErr w:type="spellStart"/>
      <w:r>
        <w:rPr>
          <w:rStyle w:val="Fett"/>
        </w:rPr>
        <w:t>gestorven</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vernyinge</w:t>
      </w:r>
      <w:proofErr w:type="spellEnd"/>
      <w:r>
        <w:rPr>
          <w:rStyle w:val="Fett"/>
        </w:rPr>
        <w:t xml:space="preserve"> des </w:t>
      </w:r>
      <w:proofErr w:type="spellStart"/>
      <w:r>
        <w:rPr>
          <w:rStyle w:val="Fett"/>
        </w:rPr>
        <w:t>Levendes</w:t>
      </w:r>
      <w:proofErr w:type="spellEnd"/>
      <w:r>
        <w:rPr>
          <w:rStyle w:val="Fett"/>
        </w:rPr>
        <w:t xml:space="preserve"> </w:t>
      </w:r>
      <w:proofErr w:type="spellStart"/>
      <w:r>
        <w:rPr>
          <w:rStyle w:val="Fett"/>
        </w:rPr>
        <w:t>bewysen</w:t>
      </w:r>
      <w:proofErr w:type="spellEnd"/>
      <w:r>
        <w:rPr>
          <w:rStyle w:val="Fett"/>
        </w:rPr>
        <w:t>.</w:t>
      </w:r>
      <w:r>
        <w:t xml:space="preserve"> </w:t>
      </w:r>
    </w:p>
    <w:p w14:paraId="262652FF" w14:textId="77777777" w:rsidR="001F22E0" w:rsidRDefault="001F22E0" w:rsidP="001F22E0">
      <w:pPr>
        <w:pStyle w:val="StandardWeb"/>
      </w:pPr>
      <w:r>
        <w:t xml:space="preserve">69. Erinnert uns dat </w:t>
      </w:r>
      <w:proofErr w:type="spellStart"/>
      <w:r>
        <w:t>Nachtmal</w:t>
      </w:r>
      <w:proofErr w:type="spellEnd"/>
      <w:r>
        <w:t xml:space="preserve"> </w:t>
      </w:r>
      <w:proofErr w:type="spellStart"/>
      <w:r>
        <w:t>ock</w:t>
      </w:r>
      <w:proofErr w:type="spellEnd"/>
      <w:r>
        <w:t xml:space="preserve"> etwas anders?</w:t>
      </w:r>
      <w:r>
        <w:br/>
      </w:r>
      <w:r>
        <w:rPr>
          <w:rStyle w:val="Fett"/>
        </w:rPr>
        <w:t xml:space="preserve">JA, dat wie uns </w:t>
      </w:r>
      <w:proofErr w:type="spellStart"/>
      <w:r>
        <w:rPr>
          <w:rStyle w:val="Fett"/>
        </w:rPr>
        <w:t>under</w:t>
      </w:r>
      <w:proofErr w:type="spellEnd"/>
      <w:r>
        <w:rPr>
          <w:rStyle w:val="Fett"/>
        </w:rPr>
        <w:t xml:space="preserve"> einander </w:t>
      </w:r>
      <w:proofErr w:type="spellStart"/>
      <w:r>
        <w:rPr>
          <w:rStyle w:val="Fett"/>
        </w:rPr>
        <w:t>nha</w:t>
      </w:r>
      <w:proofErr w:type="spellEnd"/>
      <w:r>
        <w:rPr>
          <w:rStyle w:val="Fett"/>
        </w:rPr>
        <w:t xml:space="preserve"> dem Exempel </w:t>
      </w:r>
      <w:proofErr w:type="spellStart"/>
      <w:r>
        <w:rPr>
          <w:rStyle w:val="Fett"/>
        </w:rPr>
        <w:t>CHristi</w:t>
      </w:r>
      <w:proofErr w:type="spellEnd"/>
      <w:r>
        <w:rPr>
          <w:rStyle w:val="Fett"/>
        </w:rPr>
        <w:t xml:space="preserve"> </w:t>
      </w:r>
      <w:proofErr w:type="spellStart"/>
      <w:r>
        <w:rPr>
          <w:rStyle w:val="Fett"/>
        </w:rPr>
        <w:t>leven</w:t>
      </w:r>
      <w:proofErr w:type="spellEnd"/>
      <w:r>
        <w:rPr>
          <w:rStyle w:val="Fett"/>
        </w:rPr>
        <w:t xml:space="preserve"> </w:t>
      </w:r>
      <w:proofErr w:type="spellStart"/>
      <w:r>
        <w:rPr>
          <w:rStyle w:val="Fett"/>
        </w:rPr>
        <w:t>unde</w:t>
      </w:r>
      <w:proofErr w:type="spellEnd"/>
      <w:r>
        <w:rPr>
          <w:rStyle w:val="Fett"/>
        </w:rPr>
        <w:t xml:space="preserve"> denen, uns an de Ceremonien </w:t>
      </w:r>
      <w:proofErr w:type="spellStart"/>
      <w:r>
        <w:rPr>
          <w:rStyle w:val="Fett"/>
        </w:rPr>
        <w:t>unde</w:t>
      </w:r>
      <w:proofErr w:type="spellEnd"/>
      <w:r>
        <w:rPr>
          <w:rStyle w:val="Fett"/>
        </w:rPr>
        <w:t xml:space="preserve"> </w:t>
      </w:r>
      <w:proofErr w:type="spellStart"/>
      <w:r>
        <w:rPr>
          <w:rStyle w:val="Fett"/>
        </w:rPr>
        <w:t>bekentnisse</w:t>
      </w:r>
      <w:proofErr w:type="spellEnd"/>
      <w:r>
        <w:rPr>
          <w:rStyle w:val="Fett"/>
        </w:rPr>
        <w:t xml:space="preserve"> Christi holden, </w:t>
      </w:r>
      <w:proofErr w:type="spellStart"/>
      <w:r>
        <w:rPr>
          <w:rStyle w:val="Fett"/>
        </w:rPr>
        <w:t>unde</w:t>
      </w:r>
      <w:proofErr w:type="spellEnd"/>
      <w:r>
        <w:rPr>
          <w:rStyle w:val="Fett"/>
        </w:rPr>
        <w:t xml:space="preserve"> </w:t>
      </w:r>
      <w:proofErr w:type="spellStart"/>
      <w:r>
        <w:rPr>
          <w:rStyle w:val="Fett"/>
        </w:rPr>
        <w:t>dardorch</w:t>
      </w:r>
      <w:proofErr w:type="spellEnd"/>
      <w:r>
        <w:rPr>
          <w:rStyle w:val="Fett"/>
        </w:rPr>
        <w:t xml:space="preserve"> uns van allen Secten </w:t>
      </w:r>
      <w:proofErr w:type="spellStart"/>
      <w:r>
        <w:rPr>
          <w:rStyle w:val="Fett"/>
        </w:rPr>
        <w:t>unde</w:t>
      </w:r>
      <w:proofErr w:type="spellEnd"/>
      <w:r>
        <w:rPr>
          <w:rStyle w:val="Fett"/>
        </w:rPr>
        <w:t xml:space="preserve"> </w:t>
      </w:r>
      <w:proofErr w:type="spellStart"/>
      <w:r>
        <w:rPr>
          <w:rStyle w:val="Fett"/>
        </w:rPr>
        <w:t>valschem</w:t>
      </w:r>
      <w:proofErr w:type="spellEnd"/>
      <w:r>
        <w:rPr>
          <w:rStyle w:val="Fett"/>
        </w:rPr>
        <w:t xml:space="preserve"> Gades </w:t>
      </w:r>
      <w:proofErr w:type="spellStart"/>
      <w:r>
        <w:rPr>
          <w:rStyle w:val="Fett"/>
        </w:rPr>
        <w:t>denste</w:t>
      </w:r>
      <w:proofErr w:type="spellEnd"/>
      <w:r>
        <w:rPr>
          <w:rStyle w:val="Fett"/>
        </w:rPr>
        <w:t xml:space="preserve"> </w:t>
      </w:r>
      <w:proofErr w:type="spellStart"/>
      <w:r>
        <w:rPr>
          <w:rStyle w:val="Fett"/>
        </w:rPr>
        <w:t>affsunderen</w:t>
      </w:r>
      <w:proofErr w:type="spellEnd"/>
      <w:r>
        <w:rPr>
          <w:rStyle w:val="Fett"/>
        </w:rPr>
        <w:t xml:space="preserve"> </w:t>
      </w:r>
      <w:proofErr w:type="spellStart"/>
      <w:r>
        <w:rPr>
          <w:rStyle w:val="Fett"/>
        </w:rPr>
        <w:t>schölen</w:t>
      </w:r>
      <w:proofErr w:type="spellEnd"/>
      <w:r>
        <w:rPr>
          <w:rStyle w:val="Fett"/>
        </w:rPr>
        <w:t xml:space="preserve">. Thom </w:t>
      </w:r>
      <w:proofErr w:type="spellStart"/>
      <w:r>
        <w:rPr>
          <w:rStyle w:val="Fett"/>
        </w:rPr>
        <w:t>lesten</w:t>
      </w:r>
      <w:proofErr w:type="spellEnd"/>
      <w:r>
        <w:rPr>
          <w:rStyle w:val="Fett"/>
        </w:rPr>
        <w:t xml:space="preserve">, dat </w:t>
      </w:r>
      <w:proofErr w:type="spellStart"/>
      <w:r>
        <w:rPr>
          <w:rStyle w:val="Fett"/>
        </w:rPr>
        <w:t>wy</w:t>
      </w:r>
      <w:proofErr w:type="spellEnd"/>
      <w:r>
        <w:rPr>
          <w:rStyle w:val="Fett"/>
        </w:rPr>
        <w:t xml:space="preserve"> uns </w:t>
      </w:r>
      <w:proofErr w:type="spellStart"/>
      <w:r>
        <w:rPr>
          <w:rStyle w:val="Fett"/>
        </w:rPr>
        <w:t>ock</w:t>
      </w:r>
      <w:proofErr w:type="spellEnd"/>
      <w:r>
        <w:rPr>
          <w:rStyle w:val="Fett"/>
        </w:rPr>
        <w:t xml:space="preserve"> </w:t>
      </w:r>
      <w:proofErr w:type="spellStart"/>
      <w:r>
        <w:rPr>
          <w:rStyle w:val="Fett"/>
        </w:rPr>
        <w:t>thom</w:t>
      </w:r>
      <w:proofErr w:type="spellEnd"/>
      <w:r>
        <w:rPr>
          <w:rStyle w:val="Fett"/>
        </w:rPr>
        <w:t xml:space="preserve"> </w:t>
      </w:r>
      <w:proofErr w:type="spellStart"/>
      <w:r>
        <w:rPr>
          <w:rStyle w:val="Fett"/>
        </w:rPr>
        <w:t>Crütz</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Lydende</w:t>
      </w:r>
      <w:proofErr w:type="spellEnd"/>
      <w:r>
        <w:rPr>
          <w:rStyle w:val="Fett"/>
        </w:rPr>
        <w:t xml:space="preserve">, im gehorsam, </w:t>
      </w:r>
      <w:proofErr w:type="spellStart"/>
      <w:r>
        <w:rPr>
          <w:rStyle w:val="Fett"/>
        </w:rPr>
        <w:t>gedult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bestendicheit</w:t>
      </w:r>
      <w:proofErr w:type="spellEnd"/>
      <w:r>
        <w:rPr>
          <w:rStyle w:val="Fett"/>
        </w:rPr>
        <w:t xml:space="preserve">, </w:t>
      </w:r>
      <w:proofErr w:type="spellStart"/>
      <w:r>
        <w:rPr>
          <w:rStyle w:val="Fett"/>
        </w:rPr>
        <w:t>bereiden</w:t>
      </w:r>
      <w:proofErr w:type="spellEnd"/>
      <w:r>
        <w:rPr>
          <w:rStyle w:val="Fett"/>
        </w:rPr>
        <w:t xml:space="preserve"> </w:t>
      </w:r>
      <w:proofErr w:type="spellStart"/>
      <w:r>
        <w:rPr>
          <w:rStyle w:val="Fett"/>
        </w:rPr>
        <w:t>schölen</w:t>
      </w:r>
      <w:proofErr w:type="spellEnd"/>
      <w:r>
        <w:rPr>
          <w:rStyle w:val="Fett"/>
        </w:rPr>
        <w:t>.</w:t>
      </w:r>
      <w:r>
        <w:t xml:space="preserve"> </w:t>
      </w:r>
    </w:p>
    <w:p w14:paraId="274AC9FE" w14:textId="77777777" w:rsidR="001F22E0" w:rsidRDefault="001F22E0" w:rsidP="001F22E0">
      <w:pPr>
        <w:pStyle w:val="StandardWeb"/>
      </w:pPr>
      <w:r>
        <w:t xml:space="preserve">70. Wo ludet de </w:t>
      </w:r>
      <w:proofErr w:type="spellStart"/>
      <w:r>
        <w:t>insettinge</w:t>
      </w:r>
      <w:proofErr w:type="spellEnd"/>
      <w:r>
        <w:t xml:space="preserve"> der </w:t>
      </w:r>
      <w:proofErr w:type="spellStart"/>
      <w:r>
        <w:t>Kerckentucht</w:t>
      </w:r>
      <w:proofErr w:type="spellEnd"/>
      <w:r>
        <w:t>?</w:t>
      </w:r>
      <w:r>
        <w:br/>
      </w:r>
      <w:proofErr w:type="spellStart"/>
      <w:r>
        <w:rPr>
          <w:rStyle w:val="Fett"/>
        </w:rPr>
        <w:t>SUndiget</w:t>
      </w:r>
      <w:proofErr w:type="spellEnd"/>
      <w:r>
        <w:rPr>
          <w:rStyle w:val="Fett"/>
        </w:rPr>
        <w:t xml:space="preserve"> </w:t>
      </w:r>
      <w:proofErr w:type="spellStart"/>
      <w:r>
        <w:rPr>
          <w:rStyle w:val="Fett"/>
        </w:rPr>
        <w:t>dyn</w:t>
      </w:r>
      <w:proofErr w:type="spellEnd"/>
      <w:r>
        <w:rPr>
          <w:rStyle w:val="Fett"/>
        </w:rPr>
        <w:t xml:space="preserve"> Broder an </w:t>
      </w:r>
      <w:proofErr w:type="spellStart"/>
      <w:r>
        <w:rPr>
          <w:rStyle w:val="Fett"/>
        </w:rPr>
        <w:t>dy</w:t>
      </w:r>
      <w:proofErr w:type="spellEnd"/>
      <w:r>
        <w:rPr>
          <w:rStyle w:val="Fett"/>
        </w:rPr>
        <w:t xml:space="preserve">, so </w:t>
      </w:r>
      <w:proofErr w:type="spellStart"/>
      <w:r>
        <w:rPr>
          <w:rStyle w:val="Fett"/>
        </w:rPr>
        <w:t>gha</w:t>
      </w:r>
      <w:proofErr w:type="spellEnd"/>
      <w:r>
        <w:rPr>
          <w:rStyle w:val="Fett"/>
        </w:rPr>
        <w:t xml:space="preserve"> </w:t>
      </w:r>
      <w:proofErr w:type="spellStart"/>
      <w:r>
        <w:rPr>
          <w:rStyle w:val="Fett"/>
        </w:rPr>
        <w:t>hen</w:t>
      </w:r>
      <w:proofErr w:type="spellEnd"/>
      <w:r>
        <w:rPr>
          <w:rStyle w:val="Fett"/>
        </w:rPr>
        <w:t xml:space="preserve"> </w:t>
      </w:r>
      <w:proofErr w:type="spellStart"/>
      <w:r>
        <w:rPr>
          <w:rStyle w:val="Fett"/>
        </w:rPr>
        <w:t>unde</w:t>
      </w:r>
      <w:proofErr w:type="spellEnd"/>
      <w:r>
        <w:rPr>
          <w:rStyle w:val="Fett"/>
        </w:rPr>
        <w:t xml:space="preserve"> straffe en </w:t>
      </w:r>
      <w:proofErr w:type="spellStart"/>
      <w:r>
        <w:rPr>
          <w:rStyle w:val="Fett"/>
        </w:rPr>
        <w:t>twisschen</w:t>
      </w:r>
      <w:proofErr w:type="spellEnd"/>
      <w:r>
        <w:rPr>
          <w:rStyle w:val="Fett"/>
        </w:rPr>
        <w:t xml:space="preserve"> </w:t>
      </w:r>
      <w:proofErr w:type="spellStart"/>
      <w:r>
        <w:rPr>
          <w:rStyle w:val="Fett"/>
        </w:rPr>
        <w:t>dy</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em</w:t>
      </w:r>
      <w:proofErr w:type="spellEnd"/>
      <w:r>
        <w:rPr>
          <w:rStyle w:val="Fett"/>
        </w:rPr>
        <w:t xml:space="preserve"> </w:t>
      </w:r>
      <w:proofErr w:type="spellStart"/>
      <w:r>
        <w:rPr>
          <w:rStyle w:val="Fett"/>
        </w:rPr>
        <w:t>allene</w:t>
      </w:r>
      <w:proofErr w:type="spellEnd"/>
      <w:r>
        <w:rPr>
          <w:rStyle w:val="Fett"/>
        </w:rPr>
        <w:t xml:space="preserve">: Höret he </w:t>
      </w:r>
      <w:proofErr w:type="spellStart"/>
      <w:r>
        <w:rPr>
          <w:rStyle w:val="Fett"/>
        </w:rPr>
        <w:t>dy</w:t>
      </w:r>
      <w:proofErr w:type="spellEnd"/>
      <w:r>
        <w:rPr>
          <w:rStyle w:val="Fett"/>
        </w:rPr>
        <w:t xml:space="preserve">, so </w:t>
      </w:r>
      <w:proofErr w:type="spellStart"/>
      <w:r>
        <w:rPr>
          <w:rStyle w:val="Fett"/>
        </w:rPr>
        <w:t>heffstu</w:t>
      </w:r>
      <w:proofErr w:type="spellEnd"/>
      <w:r>
        <w:rPr>
          <w:rStyle w:val="Fett"/>
        </w:rPr>
        <w:t xml:space="preserve"> </w:t>
      </w:r>
      <w:proofErr w:type="spellStart"/>
      <w:r>
        <w:rPr>
          <w:rStyle w:val="Fett"/>
        </w:rPr>
        <w:t>dynen</w:t>
      </w:r>
      <w:proofErr w:type="spellEnd"/>
      <w:r>
        <w:rPr>
          <w:rStyle w:val="Fett"/>
        </w:rPr>
        <w:t xml:space="preserve"> Broder </w:t>
      </w:r>
      <w:proofErr w:type="spellStart"/>
      <w:r>
        <w:rPr>
          <w:rStyle w:val="Fett"/>
        </w:rPr>
        <w:t>gewunnen</w:t>
      </w:r>
      <w:proofErr w:type="spellEnd"/>
      <w:r>
        <w:rPr>
          <w:rStyle w:val="Fett"/>
        </w:rPr>
        <w:t xml:space="preserve">. Höret he </w:t>
      </w:r>
      <w:proofErr w:type="spellStart"/>
      <w:r>
        <w:rPr>
          <w:rStyle w:val="Fett"/>
        </w:rPr>
        <w:t>dy</w:t>
      </w:r>
      <w:proofErr w:type="spellEnd"/>
      <w:r>
        <w:rPr>
          <w:rStyle w:val="Fett"/>
        </w:rPr>
        <w:t xml:space="preserve"> nicht, so </w:t>
      </w:r>
      <w:proofErr w:type="spellStart"/>
      <w:r>
        <w:rPr>
          <w:rStyle w:val="Fett"/>
        </w:rPr>
        <w:t>nim</w:t>
      </w:r>
      <w:proofErr w:type="spellEnd"/>
      <w:r>
        <w:rPr>
          <w:rStyle w:val="Fett"/>
        </w:rPr>
        <w:t xml:space="preserve"> noch einen </w:t>
      </w:r>
      <w:proofErr w:type="spellStart"/>
      <w:r>
        <w:rPr>
          <w:rStyle w:val="Fett"/>
        </w:rPr>
        <w:t>edder</w:t>
      </w:r>
      <w:proofErr w:type="spellEnd"/>
      <w:r>
        <w:rPr>
          <w:rStyle w:val="Fett"/>
        </w:rPr>
        <w:t xml:space="preserve"> </w:t>
      </w:r>
      <w:proofErr w:type="spellStart"/>
      <w:r>
        <w:rPr>
          <w:rStyle w:val="Fett"/>
        </w:rPr>
        <w:t>twe</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dy</w:t>
      </w:r>
      <w:proofErr w:type="spellEnd"/>
      <w:r>
        <w:rPr>
          <w:rStyle w:val="Fett"/>
        </w:rPr>
        <w:t xml:space="preserve">, </w:t>
      </w:r>
      <w:proofErr w:type="spellStart"/>
      <w:r>
        <w:rPr>
          <w:rStyle w:val="Fett"/>
        </w:rPr>
        <w:t>up</w:t>
      </w:r>
      <w:proofErr w:type="spellEnd"/>
      <w:r>
        <w:rPr>
          <w:rStyle w:val="Fett"/>
        </w:rPr>
        <w:t xml:space="preserve"> dat alle </w:t>
      </w:r>
      <w:proofErr w:type="spellStart"/>
      <w:r>
        <w:rPr>
          <w:rStyle w:val="Fett"/>
        </w:rPr>
        <w:t>sake</w:t>
      </w:r>
      <w:proofErr w:type="spellEnd"/>
      <w:r>
        <w:rPr>
          <w:rStyle w:val="Fett"/>
        </w:rPr>
        <w:t xml:space="preserve"> </w:t>
      </w:r>
      <w:proofErr w:type="spellStart"/>
      <w:r>
        <w:rPr>
          <w:rStyle w:val="Fett"/>
        </w:rPr>
        <w:t>bestha</w:t>
      </w:r>
      <w:proofErr w:type="spellEnd"/>
      <w:r>
        <w:rPr>
          <w:rStyle w:val="Fett"/>
        </w:rPr>
        <w:t xml:space="preserve"> </w:t>
      </w:r>
      <w:proofErr w:type="spellStart"/>
      <w:r>
        <w:rPr>
          <w:rStyle w:val="Fett"/>
        </w:rPr>
        <w:t>up</w:t>
      </w:r>
      <w:proofErr w:type="spellEnd"/>
      <w:r>
        <w:rPr>
          <w:rStyle w:val="Fett"/>
        </w:rPr>
        <w:t xml:space="preserve"> </w:t>
      </w:r>
      <w:proofErr w:type="spellStart"/>
      <w:r>
        <w:rPr>
          <w:rStyle w:val="Fett"/>
        </w:rPr>
        <w:t>tweer</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dreer</w:t>
      </w:r>
      <w:proofErr w:type="spellEnd"/>
      <w:r>
        <w:rPr>
          <w:rStyle w:val="Fett"/>
        </w:rPr>
        <w:t xml:space="preserve"> </w:t>
      </w:r>
      <w:proofErr w:type="spellStart"/>
      <w:r>
        <w:rPr>
          <w:rStyle w:val="Fett"/>
        </w:rPr>
        <w:t>Tüge</w:t>
      </w:r>
      <w:proofErr w:type="spellEnd"/>
      <w:r>
        <w:rPr>
          <w:rStyle w:val="Fett"/>
        </w:rPr>
        <w:t xml:space="preserve"> Munde. Höret he de nicht, so </w:t>
      </w:r>
      <w:proofErr w:type="spellStart"/>
      <w:r>
        <w:rPr>
          <w:rStyle w:val="Fett"/>
        </w:rPr>
        <w:t>segge</w:t>
      </w:r>
      <w:proofErr w:type="spellEnd"/>
      <w:r>
        <w:rPr>
          <w:rStyle w:val="Fett"/>
        </w:rPr>
        <w:t xml:space="preserve"> </w:t>
      </w:r>
      <w:proofErr w:type="spellStart"/>
      <w:r>
        <w:rPr>
          <w:rStyle w:val="Fett"/>
        </w:rPr>
        <w:t>idt</w:t>
      </w:r>
      <w:proofErr w:type="spellEnd"/>
      <w:r>
        <w:rPr>
          <w:rStyle w:val="Fett"/>
        </w:rPr>
        <w:t xml:space="preserve"> der </w:t>
      </w:r>
      <w:proofErr w:type="spellStart"/>
      <w:r>
        <w:rPr>
          <w:rStyle w:val="Fett"/>
        </w:rPr>
        <w:t>Gemene</w:t>
      </w:r>
      <w:proofErr w:type="spellEnd"/>
      <w:r>
        <w:rPr>
          <w:rStyle w:val="Fett"/>
        </w:rPr>
        <w:t xml:space="preserve">. Höret he de </w:t>
      </w:r>
      <w:proofErr w:type="spellStart"/>
      <w:r>
        <w:rPr>
          <w:rStyle w:val="Fett"/>
        </w:rPr>
        <w:t>Gemene</w:t>
      </w:r>
      <w:proofErr w:type="spellEnd"/>
      <w:r>
        <w:rPr>
          <w:rStyle w:val="Fett"/>
        </w:rPr>
        <w:t xml:space="preserve"> nicht, so </w:t>
      </w:r>
      <w:proofErr w:type="spellStart"/>
      <w:r>
        <w:rPr>
          <w:rStyle w:val="Fett"/>
        </w:rPr>
        <w:t>holdt</w:t>
      </w:r>
      <w:proofErr w:type="spellEnd"/>
      <w:r>
        <w:rPr>
          <w:rStyle w:val="Fett"/>
        </w:rPr>
        <w:t xml:space="preserve"> en als einen Heiden </w:t>
      </w:r>
      <w:proofErr w:type="spellStart"/>
      <w:r>
        <w:rPr>
          <w:rStyle w:val="Fett"/>
        </w:rPr>
        <w:t>unde</w:t>
      </w:r>
      <w:proofErr w:type="spellEnd"/>
      <w:r>
        <w:rPr>
          <w:rStyle w:val="Fett"/>
        </w:rPr>
        <w:t xml:space="preserve"> </w:t>
      </w:r>
      <w:proofErr w:type="spellStart"/>
      <w:r>
        <w:rPr>
          <w:rStyle w:val="Fett"/>
        </w:rPr>
        <w:t>Tolner</w:t>
      </w:r>
      <w:proofErr w:type="spellEnd"/>
      <w:r>
        <w:rPr>
          <w:rStyle w:val="Fett"/>
        </w:rPr>
        <w:t xml:space="preserve">. </w:t>
      </w:r>
      <w:proofErr w:type="spellStart"/>
      <w:r>
        <w:rPr>
          <w:rStyle w:val="Fett"/>
        </w:rPr>
        <w:t>Warliken</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segge</w:t>
      </w:r>
      <w:proofErr w:type="spellEnd"/>
      <w:r>
        <w:rPr>
          <w:rStyle w:val="Fett"/>
        </w:rPr>
        <w:t xml:space="preserve"> </w:t>
      </w:r>
      <w:proofErr w:type="spellStart"/>
      <w:r>
        <w:rPr>
          <w:rStyle w:val="Fett"/>
        </w:rPr>
        <w:t>juw</w:t>
      </w:r>
      <w:proofErr w:type="spellEnd"/>
      <w:r>
        <w:rPr>
          <w:rStyle w:val="Fett"/>
        </w:rPr>
        <w:t xml:space="preserve">, </w:t>
      </w:r>
      <w:proofErr w:type="spellStart"/>
      <w:r>
        <w:rPr>
          <w:rStyle w:val="Fett"/>
        </w:rPr>
        <w:t>wat</w:t>
      </w:r>
      <w:proofErr w:type="spellEnd"/>
      <w:r>
        <w:rPr>
          <w:rStyle w:val="Fett"/>
        </w:rPr>
        <w:t xml:space="preserve"> </w:t>
      </w:r>
      <w:proofErr w:type="spellStart"/>
      <w:r>
        <w:rPr>
          <w:rStyle w:val="Fett"/>
        </w:rPr>
        <w:t>ghy</w:t>
      </w:r>
      <w:proofErr w:type="spellEnd"/>
      <w:r>
        <w:rPr>
          <w:rStyle w:val="Fett"/>
        </w:rPr>
        <w:t xml:space="preserve"> </w:t>
      </w:r>
      <w:proofErr w:type="spellStart"/>
      <w:r>
        <w:rPr>
          <w:rStyle w:val="Fett"/>
        </w:rPr>
        <w:t>up</w:t>
      </w:r>
      <w:proofErr w:type="spellEnd"/>
      <w:r>
        <w:rPr>
          <w:rStyle w:val="Fett"/>
        </w:rPr>
        <w:t xml:space="preserve"> Erden binden werden, dat schal </w:t>
      </w:r>
      <w:proofErr w:type="spellStart"/>
      <w:r>
        <w:rPr>
          <w:rStyle w:val="Fett"/>
        </w:rPr>
        <w:t>ock</w:t>
      </w:r>
      <w:proofErr w:type="spellEnd"/>
      <w:r>
        <w:rPr>
          <w:rStyle w:val="Fett"/>
        </w:rPr>
        <w:t xml:space="preserve"> im </w:t>
      </w:r>
      <w:proofErr w:type="spellStart"/>
      <w:r>
        <w:rPr>
          <w:rStyle w:val="Fett"/>
        </w:rPr>
        <w:t>Hemmel</w:t>
      </w:r>
      <w:proofErr w:type="spellEnd"/>
      <w:r>
        <w:rPr>
          <w:rStyle w:val="Fett"/>
        </w:rPr>
        <w:t xml:space="preserve"> gebunden </w:t>
      </w:r>
      <w:proofErr w:type="spellStart"/>
      <w:r>
        <w:rPr>
          <w:rStyle w:val="Fett"/>
        </w:rPr>
        <w:t>syn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wat</w:t>
      </w:r>
      <w:proofErr w:type="spellEnd"/>
      <w:r>
        <w:rPr>
          <w:rStyle w:val="Fett"/>
        </w:rPr>
        <w:t xml:space="preserve"> </w:t>
      </w:r>
      <w:proofErr w:type="spellStart"/>
      <w:r>
        <w:rPr>
          <w:rStyle w:val="Fett"/>
        </w:rPr>
        <w:t>ghy</w:t>
      </w:r>
      <w:proofErr w:type="spellEnd"/>
      <w:r>
        <w:rPr>
          <w:rStyle w:val="Fett"/>
        </w:rPr>
        <w:t xml:space="preserve"> </w:t>
      </w:r>
      <w:proofErr w:type="spellStart"/>
      <w:r>
        <w:rPr>
          <w:rStyle w:val="Fett"/>
        </w:rPr>
        <w:t>up</w:t>
      </w:r>
      <w:proofErr w:type="spellEnd"/>
      <w:r>
        <w:rPr>
          <w:rStyle w:val="Fett"/>
        </w:rPr>
        <w:t xml:space="preserve"> Erden </w:t>
      </w:r>
      <w:proofErr w:type="spellStart"/>
      <w:r>
        <w:rPr>
          <w:rStyle w:val="Fett"/>
        </w:rPr>
        <w:t>uplösen</w:t>
      </w:r>
      <w:proofErr w:type="spellEnd"/>
      <w:r>
        <w:rPr>
          <w:rStyle w:val="Fett"/>
        </w:rPr>
        <w:t xml:space="preserve"> werden, dat schal </w:t>
      </w:r>
      <w:proofErr w:type="spellStart"/>
      <w:r>
        <w:rPr>
          <w:rStyle w:val="Fett"/>
        </w:rPr>
        <w:t>ock</w:t>
      </w:r>
      <w:proofErr w:type="spellEnd"/>
      <w:r>
        <w:rPr>
          <w:rStyle w:val="Fett"/>
        </w:rPr>
        <w:t xml:space="preserve"> im </w:t>
      </w:r>
      <w:proofErr w:type="spellStart"/>
      <w:r>
        <w:rPr>
          <w:rStyle w:val="Fett"/>
        </w:rPr>
        <w:t>Hemmel</w:t>
      </w:r>
      <w:proofErr w:type="spellEnd"/>
      <w:r>
        <w:rPr>
          <w:rStyle w:val="Fett"/>
        </w:rPr>
        <w:t xml:space="preserve"> </w:t>
      </w:r>
      <w:proofErr w:type="spellStart"/>
      <w:r>
        <w:rPr>
          <w:rStyle w:val="Fett"/>
        </w:rPr>
        <w:t>loß</w:t>
      </w:r>
      <w:proofErr w:type="spellEnd"/>
      <w:r>
        <w:rPr>
          <w:rStyle w:val="Fett"/>
        </w:rPr>
        <w:t xml:space="preserve"> </w:t>
      </w:r>
      <w:proofErr w:type="spellStart"/>
      <w:r>
        <w:rPr>
          <w:rStyle w:val="Fett"/>
        </w:rPr>
        <w:t>syn</w:t>
      </w:r>
      <w:proofErr w:type="spellEnd"/>
      <w:r>
        <w:rPr>
          <w:rStyle w:val="Fett"/>
        </w:rPr>
        <w:t>.</w:t>
      </w:r>
      <w:r>
        <w:t xml:space="preserve"> </w:t>
      </w:r>
    </w:p>
    <w:p w14:paraId="7B33E871" w14:textId="77777777" w:rsidR="001F22E0" w:rsidRDefault="001F22E0" w:rsidP="001F22E0">
      <w:pPr>
        <w:pStyle w:val="StandardWeb"/>
      </w:pPr>
      <w:r>
        <w:t xml:space="preserve">71. Wat </w:t>
      </w:r>
      <w:proofErr w:type="spellStart"/>
      <w:r>
        <w:t>is</w:t>
      </w:r>
      <w:proofErr w:type="spellEnd"/>
      <w:r>
        <w:t xml:space="preserve"> de </w:t>
      </w:r>
      <w:proofErr w:type="spellStart"/>
      <w:r>
        <w:t>utherlicke</w:t>
      </w:r>
      <w:proofErr w:type="spellEnd"/>
      <w:r>
        <w:t xml:space="preserve"> </w:t>
      </w:r>
      <w:proofErr w:type="spellStart"/>
      <w:r>
        <w:t>Kerckentucht</w:t>
      </w:r>
      <w:proofErr w:type="spellEnd"/>
      <w:r>
        <w:t>?</w:t>
      </w:r>
      <w:r>
        <w:br/>
      </w:r>
      <w:proofErr w:type="spellStart"/>
      <w:r>
        <w:rPr>
          <w:rStyle w:val="Fett"/>
        </w:rPr>
        <w:t>IDt</w:t>
      </w:r>
      <w:proofErr w:type="spellEnd"/>
      <w:r>
        <w:rPr>
          <w:rStyle w:val="Fett"/>
        </w:rPr>
        <w:t xml:space="preserve"> </w:t>
      </w:r>
      <w:proofErr w:type="spellStart"/>
      <w:r>
        <w:rPr>
          <w:rStyle w:val="Fett"/>
        </w:rPr>
        <w:t>is</w:t>
      </w:r>
      <w:proofErr w:type="spellEnd"/>
      <w:r>
        <w:rPr>
          <w:rStyle w:val="Fett"/>
        </w:rPr>
        <w:t xml:space="preserve"> ein </w:t>
      </w:r>
      <w:proofErr w:type="spellStart"/>
      <w:r>
        <w:rPr>
          <w:rStyle w:val="Fett"/>
        </w:rPr>
        <w:t>insettinge</w:t>
      </w:r>
      <w:proofErr w:type="spellEnd"/>
      <w:r>
        <w:rPr>
          <w:rStyle w:val="Fett"/>
        </w:rPr>
        <w:t xml:space="preserve"> </w:t>
      </w:r>
      <w:proofErr w:type="spellStart"/>
      <w:r>
        <w:rPr>
          <w:rStyle w:val="Fett"/>
        </w:rPr>
        <w:t>CHristi</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welcke</w:t>
      </w:r>
      <w:proofErr w:type="spellEnd"/>
      <w:r>
        <w:rPr>
          <w:rStyle w:val="Fett"/>
        </w:rPr>
        <w:t xml:space="preserve"> ein </w:t>
      </w:r>
      <w:proofErr w:type="spellStart"/>
      <w:r>
        <w:rPr>
          <w:rStyle w:val="Fett"/>
        </w:rPr>
        <w:t>itzlick</w:t>
      </w:r>
      <w:proofErr w:type="spellEnd"/>
      <w:r>
        <w:rPr>
          <w:rStyle w:val="Fett"/>
        </w:rPr>
        <w:t xml:space="preserve"> </w:t>
      </w:r>
      <w:proofErr w:type="spellStart"/>
      <w:r>
        <w:rPr>
          <w:rStyle w:val="Fett"/>
        </w:rPr>
        <w:t>Lidtmate</w:t>
      </w:r>
      <w:proofErr w:type="spellEnd"/>
      <w:r>
        <w:rPr>
          <w:rStyle w:val="Fett"/>
        </w:rPr>
        <w:t xml:space="preserve"> der </w:t>
      </w:r>
      <w:proofErr w:type="spellStart"/>
      <w:r>
        <w:rPr>
          <w:rStyle w:val="Fett"/>
        </w:rPr>
        <w:t>gantzen</w:t>
      </w:r>
      <w:proofErr w:type="spellEnd"/>
      <w:r>
        <w:rPr>
          <w:rStyle w:val="Fett"/>
        </w:rPr>
        <w:t xml:space="preserve"> </w:t>
      </w:r>
      <w:proofErr w:type="spellStart"/>
      <w:r>
        <w:rPr>
          <w:rStyle w:val="Fett"/>
        </w:rPr>
        <w:t>Gemene</w:t>
      </w:r>
      <w:proofErr w:type="spellEnd"/>
      <w:r>
        <w:rPr>
          <w:rStyle w:val="Fett"/>
        </w:rPr>
        <w:t xml:space="preserve"> </w:t>
      </w:r>
      <w:proofErr w:type="spellStart"/>
      <w:r>
        <w:rPr>
          <w:rStyle w:val="Fett"/>
        </w:rPr>
        <w:t>plichtich</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synen</w:t>
      </w:r>
      <w:proofErr w:type="spellEnd"/>
      <w:r>
        <w:rPr>
          <w:rStyle w:val="Fett"/>
        </w:rPr>
        <w:t xml:space="preserve"> </w:t>
      </w:r>
      <w:proofErr w:type="spellStart"/>
      <w:r>
        <w:rPr>
          <w:rStyle w:val="Fett"/>
        </w:rPr>
        <w:t>gevallen</w:t>
      </w:r>
      <w:proofErr w:type="spellEnd"/>
      <w:r>
        <w:rPr>
          <w:rStyle w:val="Fett"/>
        </w:rPr>
        <w:t xml:space="preserve"> Broder, </w:t>
      </w:r>
      <w:proofErr w:type="spellStart"/>
      <w:r>
        <w:rPr>
          <w:rStyle w:val="Fett"/>
        </w:rPr>
        <w:t>ordentlick</w:t>
      </w:r>
      <w:proofErr w:type="spellEnd"/>
      <w:r>
        <w:rPr>
          <w:rStyle w:val="Fett"/>
        </w:rPr>
        <w:t xml:space="preserve"> </w:t>
      </w:r>
      <w:proofErr w:type="spellStart"/>
      <w:r>
        <w:rPr>
          <w:rStyle w:val="Fett"/>
        </w:rPr>
        <w:t>nha</w:t>
      </w:r>
      <w:proofErr w:type="spellEnd"/>
      <w:r>
        <w:rPr>
          <w:rStyle w:val="Fett"/>
        </w:rPr>
        <w:t xml:space="preserve"> Gades </w:t>
      </w:r>
      <w:proofErr w:type="spellStart"/>
      <w:r>
        <w:rPr>
          <w:rStyle w:val="Fett"/>
        </w:rPr>
        <w:t>Wordt</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vermanen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tho</w:t>
      </w:r>
      <w:proofErr w:type="spellEnd"/>
      <w:r>
        <w:rPr>
          <w:rStyle w:val="Fett"/>
        </w:rPr>
        <w:t xml:space="preserve"> straffen: Dar </w:t>
      </w:r>
      <w:proofErr w:type="spellStart"/>
      <w:r>
        <w:rPr>
          <w:rStyle w:val="Fett"/>
        </w:rPr>
        <w:t>wedderumme</w:t>
      </w:r>
      <w:proofErr w:type="spellEnd"/>
      <w:r>
        <w:rPr>
          <w:rStyle w:val="Fett"/>
        </w:rPr>
        <w:t xml:space="preserve"> ein </w:t>
      </w:r>
      <w:proofErr w:type="spellStart"/>
      <w:r>
        <w:rPr>
          <w:rStyle w:val="Fett"/>
        </w:rPr>
        <w:t>yder</w:t>
      </w:r>
      <w:proofErr w:type="spellEnd"/>
      <w:r>
        <w:rPr>
          <w:rStyle w:val="Fett"/>
        </w:rPr>
        <w:t xml:space="preserve"> de </w:t>
      </w:r>
      <w:proofErr w:type="spellStart"/>
      <w:r>
        <w:rPr>
          <w:rStyle w:val="Fett"/>
        </w:rPr>
        <w:t>gevallen</w:t>
      </w:r>
      <w:proofErr w:type="spellEnd"/>
      <w:r>
        <w:rPr>
          <w:rStyle w:val="Fett"/>
        </w:rPr>
        <w:t xml:space="preserve"> </w:t>
      </w:r>
      <w:proofErr w:type="spellStart"/>
      <w:r>
        <w:rPr>
          <w:rStyle w:val="Fett"/>
        </w:rPr>
        <w:t>is</w:t>
      </w:r>
      <w:proofErr w:type="spellEnd"/>
      <w:r>
        <w:rPr>
          <w:rStyle w:val="Fett"/>
        </w:rPr>
        <w:t xml:space="preserve">, de </w:t>
      </w:r>
      <w:proofErr w:type="spellStart"/>
      <w:r>
        <w:rPr>
          <w:rStyle w:val="Fett"/>
        </w:rPr>
        <w:t>Vermaninge</w:t>
      </w:r>
      <w:proofErr w:type="spellEnd"/>
      <w:r>
        <w:rPr>
          <w:rStyle w:val="Fett"/>
        </w:rPr>
        <w:t xml:space="preserve"> </w:t>
      </w:r>
      <w:proofErr w:type="spellStart"/>
      <w:r>
        <w:rPr>
          <w:rStyle w:val="Fett"/>
        </w:rPr>
        <w:t>unde</w:t>
      </w:r>
      <w:proofErr w:type="spellEnd"/>
      <w:r>
        <w:rPr>
          <w:rStyle w:val="Fett"/>
        </w:rPr>
        <w:t xml:space="preserve"> Straffe, mit </w:t>
      </w:r>
      <w:proofErr w:type="spellStart"/>
      <w:r>
        <w:rPr>
          <w:rStyle w:val="Fett"/>
        </w:rPr>
        <w:t>Bothverdigen</w:t>
      </w:r>
      <w:proofErr w:type="spellEnd"/>
      <w:r>
        <w:rPr>
          <w:rStyle w:val="Fett"/>
        </w:rPr>
        <w:t xml:space="preserve"> Herten, ganz </w:t>
      </w:r>
      <w:proofErr w:type="spellStart"/>
      <w:r>
        <w:rPr>
          <w:rStyle w:val="Fett"/>
        </w:rPr>
        <w:t>willichlicken</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syner</w:t>
      </w:r>
      <w:proofErr w:type="spellEnd"/>
      <w:r>
        <w:rPr>
          <w:rStyle w:val="Fett"/>
        </w:rPr>
        <w:t xml:space="preserve"> </w:t>
      </w:r>
      <w:proofErr w:type="spellStart"/>
      <w:r>
        <w:rPr>
          <w:rStyle w:val="Fett"/>
        </w:rPr>
        <w:t>verbeteringe</w:t>
      </w:r>
      <w:proofErr w:type="spellEnd"/>
      <w:r>
        <w:rPr>
          <w:rStyle w:val="Fett"/>
        </w:rPr>
        <w:t xml:space="preserve"> schal </w:t>
      </w:r>
      <w:proofErr w:type="spellStart"/>
      <w:r>
        <w:rPr>
          <w:rStyle w:val="Fett"/>
        </w:rPr>
        <w:t>upnemen</w:t>
      </w:r>
      <w:proofErr w:type="spellEnd"/>
      <w:r>
        <w:rPr>
          <w:rStyle w:val="Fett"/>
        </w:rPr>
        <w:t>.</w:t>
      </w:r>
      <w:r>
        <w:t xml:space="preserve"> </w:t>
      </w:r>
    </w:p>
    <w:p w14:paraId="116928B8" w14:textId="77777777" w:rsidR="001F22E0" w:rsidRDefault="001F22E0" w:rsidP="001F22E0">
      <w:pPr>
        <w:pStyle w:val="StandardWeb"/>
      </w:pPr>
      <w:r>
        <w:t xml:space="preserve">72. So </w:t>
      </w:r>
      <w:proofErr w:type="spellStart"/>
      <w:r>
        <w:t>jemandt</w:t>
      </w:r>
      <w:proofErr w:type="spellEnd"/>
      <w:r>
        <w:t xml:space="preserve"> alle </w:t>
      </w:r>
      <w:proofErr w:type="spellStart"/>
      <w:r>
        <w:t>Ordninge</w:t>
      </w:r>
      <w:proofErr w:type="spellEnd"/>
      <w:r>
        <w:t xml:space="preserve"> der </w:t>
      </w:r>
      <w:proofErr w:type="spellStart"/>
      <w:r>
        <w:t>Vermaninge</w:t>
      </w:r>
      <w:proofErr w:type="spellEnd"/>
      <w:r>
        <w:t xml:space="preserve">, mit </w:t>
      </w:r>
      <w:proofErr w:type="spellStart"/>
      <w:r>
        <w:t>unbothverdigen</w:t>
      </w:r>
      <w:proofErr w:type="spellEnd"/>
      <w:r>
        <w:t xml:space="preserve"> Herten </w:t>
      </w:r>
      <w:proofErr w:type="spellStart"/>
      <w:r>
        <w:t>verachtede</w:t>
      </w:r>
      <w:proofErr w:type="spellEnd"/>
      <w:r>
        <w:t xml:space="preserve">, Wo schal </w:t>
      </w:r>
      <w:proofErr w:type="spellStart"/>
      <w:r>
        <w:t>men</w:t>
      </w:r>
      <w:proofErr w:type="spellEnd"/>
      <w:r>
        <w:t xml:space="preserve"> denn </w:t>
      </w:r>
      <w:proofErr w:type="spellStart"/>
      <w:r>
        <w:t>vortvaren</w:t>
      </w:r>
      <w:proofErr w:type="spellEnd"/>
      <w:r>
        <w:t>?</w:t>
      </w:r>
      <w:r>
        <w:br/>
      </w:r>
      <w:r>
        <w:rPr>
          <w:rStyle w:val="Fett"/>
        </w:rPr>
        <w:t xml:space="preserve">SO </w:t>
      </w:r>
      <w:proofErr w:type="spellStart"/>
      <w:r>
        <w:rPr>
          <w:rStyle w:val="Fett"/>
        </w:rPr>
        <w:t>mothen</w:t>
      </w:r>
      <w:proofErr w:type="spellEnd"/>
      <w:r>
        <w:rPr>
          <w:rStyle w:val="Fett"/>
        </w:rPr>
        <w:t xml:space="preserve"> de </w:t>
      </w:r>
      <w:proofErr w:type="spellStart"/>
      <w:r>
        <w:rPr>
          <w:rStyle w:val="Fett"/>
        </w:rPr>
        <w:t>Dener</w:t>
      </w:r>
      <w:proofErr w:type="spellEnd"/>
      <w:r>
        <w:rPr>
          <w:rStyle w:val="Fett"/>
        </w:rPr>
        <w:t xml:space="preserve"> </w:t>
      </w:r>
      <w:proofErr w:type="spellStart"/>
      <w:r>
        <w:rPr>
          <w:rStyle w:val="Fett"/>
        </w:rPr>
        <w:t>sampt</w:t>
      </w:r>
      <w:proofErr w:type="spellEnd"/>
      <w:r>
        <w:rPr>
          <w:rStyle w:val="Fett"/>
        </w:rPr>
        <w:t xml:space="preserve"> den </w:t>
      </w:r>
      <w:proofErr w:type="spellStart"/>
      <w:r>
        <w:rPr>
          <w:rStyle w:val="Fett"/>
        </w:rPr>
        <w:t>Oldesten</w:t>
      </w:r>
      <w:proofErr w:type="spellEnd"/>
      <w:r>
        <w:rPr>
          <w:rStyle w:val="Fett"/>
        </w:rPr>
        <w:t xml:space="preserve">, </w:t>
      </w:r>
      <w:proofErr w:type="spellStart"/>
      <w:r>
        <w:rPr>
          <w:rStyle w:val="Fett"/>
        </w:rPr>
        <w:t>mith</w:t>
      </w:r>
      <w:proofErr w:type="spellEnd"/>
      <w:r>
        <w:rPr>
          <w:rStyle w:val="Fett"/>
        </w:rPr>
        <w:t xml:space="preserve"> </w:t>
      </w:r>
      <w:proofErr w:type="spellStart"/>
      <w:r>
        <w:rPr>
          <w:rStyle w:val="Fett"/>
        </w:rPr>
        <w:t>bewilliginge</w:t>
      </w:r>
      <w:proofErr w:type="spellEnd"/>
      <w:r>
        <w:rPr>
          <w:rStyle w:val="Fett"/>
        </w:rPr>
        <w:t xml:space="preserve"> der </w:t>
      </w:r>
      <w:proofErr w:type="spellStart"/>
      <w:r>
        <w:rPr>
          <w:rStyle w:val="Fett"/>
        </w:rPr>
        <w:t>Gemene</w:t>
      </w:r>
      <w:proofErr w:type="spellEnd"/>
      <w:r>
        <w:rPr>
          <w:rStyle w:val="Fett"/>
        </w:rPr>
        <w:t xml:space="preserve">, den ungehorsamen </w:t>
      </w:r>
      <w:proofErr w:type="spellStart"/>
      <w:r>
        <w:rPr>
          <w:rStyle w:val="Fett"/>
        </w:rPr>
        <w:t>unde</w:t>
      </w:r>
      <w:proofErr w:type="spellEnd"/>
      <w:r>
        <w:rPr>
          <w:rStyle w:val="Fett"/>
        </w:rPr>
        <w:t xml:space="preserve"> </w:t>
      </w:r>
      <w:proofErr w:type="spellStart"/>
      <w:r>
        <w:rPr>
          <w:rStyle w:val="Fett"/>
        </w:rPr>
        <w:t>halstarcken</w:t>
      </w:r>
      <w:proofErr w:type="spellEnd"/>
      <w:r>
        <w:rPr>
          <w:rStyle w:val="Fett"/>
        </w:rPr>
        <w:t xml:space="preserve"> </w:t>
      </w:r>
      <w:proofErr w:type="spellStart"/>
      <w:r>
        <w:rPr>
          <w:rStyle w:val="Fett"/>
        </w:rPr>
        <w:t>uthsluten</w:t>
      </w:r>
      <w:proofErr w:type="spellEnd"/>
      <w:r>
        <w:rPr>
          <w:rStyle w:val="Fett"/>
        </w:rPr>
        <w:t xml:space="preserve"> </w:t>
      </w:r>
      <w:proofErr w:type="spellStart"/>
      <w:r>
        <w:rPr>
          <w:rStyle w:val="Fett"/>
        </w:rPr>
        <w:t>unde</w:t>
      </w:r>
      <w:proofErr w:type="spellEnd"/>
      <w:r>
        <w:rPr>
          <w:rStyle w:val="Fett"/>
        </w:rPr>
        <w:t xml:space="preserve"> Bannen. </w:t>
      </w:r>
      <w:proofErr w:type="spellStart"/>
      <w:r>
        <w:rPr>
          <w:rStyle w:val="Fett"/>
        </w:rPr>
        <w:t>Averst</w:t>
      </w:r>
      <w:proofErr w:type="spellEnd"/>
      <w:r>
        <w:rPr>
          <w:rStyle w:val="Fett"/>
        </w:rPr>
        <w:t xml:space="preserve"> so he </w:t>
      </w:r>
      <w:proofErr w:type="spellStart"/>
      <w:r>
        <w:rPr>
          <w:rStyle w:val="Fett"/>
        </w:rPr>
        <w:t>nha</w:t>
      </w:r>
      <w:proofErr w:type="spellEnd"/>
      <w:r>
        <w:rPr>
          <w:rStyle w:val="Fett"/>
        </w:rPr>
        <w:t xml:space="preserve"> der </w:t>
      </w:r>
      <w:proofErr w:type="spellStart"/>
      <w:r>
        <w:rPr>
          <w:rStyle w:val="Fett"/>
        </w:rPr>
        <w:t>uthslutinge</w:t>
      </w:r>
      <w:proofErr w:type="spellEnd"/>
      <w:r>
        <w:rPr>
          <w:rStyle w:val="Fett"/>
        </w:rPr>
        <w:t xml:space="preserve"> </w:t>
      </w:r>
      <w:proofErr w:type="spellStart"/>
      <w:r>
        <w:rPr>
          <w:rStyle w:val="Fett"/>
        </w:rPr>
        <w:t>vermanet</w:t>
      </w:r>
      <w:proofErr w:type="spellEnd"/>
      <w:r>
        <w:rPr>
          <w:rStyle w:val="Fett"/>
        </w:rPr>
        <w:t xml:space="preserve">, sick </w:t>
      </w:r>
      <w:proofErr w:type="spellStart"/>
      <w:r>
        <w:rPr>
          <w:rStyle w:val="Fett"/>
        </w:rPr>
        <w:t>tho</w:t>
      </w:r>
      <w:proofErr w:type="spellEnd"/>
      <w:r>
        <w:rPr>
          <w:rStyle w:val="Fett"/>
        </w:rPr>
        <w:t xml:space="preserve"> dem </w:t>
      </w:r>
      <w:proofErr w:type="spellStart"/>
      <w:r>
        <w:rPr>
          <w:rStyle w:val="Fett"/>
        </w:rPr>
        <w:t>HEren</w:t>
      </w:r>
      <w:proofErr w:type="spellEnd"/>
      <w:r>
        <w:rPr>
          <w:rStyle w:val="Fett"/>
        </w:rPr>
        <w:t xml:space="preserve"> </w:t>
      </w:r>
      <w:proofErr w:type="spellStart"/>
      <w:r>
        <w:rPr>
          <w:rStyle w:val="Fett"/>
        </w:rPr>
        <w:t>worde</w:t>
      </w:r>
      <w:proofErr w:type="spellEnd"/>
      <w:r>
        <w:rPr>
          <w:rStyle w:val="Fett"/>
        </w:rPr>
        <w:t xml:space="preserve"> </w:t>
      </w:r>
      <w:proofErr w:type="spellStart"/>
      <w:r>
        <w:rPr>
          <w:rStyle w:val="Fett"/>
        </w:rPr>
        <w:t>bekeren</w:t>
      </w:r>
      <w:proofErr w:type="spellEnd"/>
      <w:r>
        <w:rPr>
          <w:rStyle w:val="Fett"/>
        </w:rPr>
        <w:t xml:space="preserve">, </w:t>
      </w:r>
      <w:proofErr w:type="spellStart"/>
      <w:r>
        <w:rPr>
          <w:rStyle w:val="Fett"/>
        </w:rPr>
        <w:t>unde</w:t>
      </w:r>
      <w:proofErr w:type="spellEnd"/>
      <w:r>
        <w:rPr>
          <w:rStyle w:val="Fett"/>
        </w:rPr>
        <w:t xml:space="preserve"> der </w:t>
      </w:r>
      <w:proofErr w:type="spellStart"/>
      <w:r>
        <w:rPr>
          <w:rStyle w:val="Fett"/>
        </w:rPr>
        <w:t>Gemene</w:t>
      </w:r>
      <w:proofErr w:type="spellEnd"/>
      <w:r>
        <w:rPr>
          <w:rStyle w:val="Fett"/>
        </w:rPr>
        <w:t xml:space="preserve"> </w:t>
      </w:r>
      <w:proofErr w:type="spellStart"/>
      <w:r>
        <w:rPr>
          <w:rStyle w:val="Fett"/>
        </w:rPr>
        <w:t>genoch</w:t>
      </w:r>
      <w:proofErr w:type="spellEnd"/>
      <w:r>
        <w:rPr>
          <w:rStyle w:val="Fett"/>
        </w:rPr>
        <w:t xml:space="preserve"> </w:t>
      </w:r>
      <w:proofErr w:type="spellStart"/>
      <w:r>
        <w:rPr>
          <w:rStyle w:val="Fett"/>
        </w:rPr>
        <w:t>dhon</w:t>
      </w:r>
      <w:proofErr w:type="spellEnd"/>
      <w:r>
        <w:rPr>
          <w:rStyle w:val="Fett"/>
        </w:rPr>
        <w:t xml:space="preserve">, </w:t>
      </w:r>
      <w:proofErr w:type="spellStart"/>
      <w:r>
        <w:rPr>
          <w:rStyle w:val="Fett"/>
        </w:rPr>
        <w:t>wedderumme</w:t>
      </w:r>
      <w:proofErr w:type="spellEnd"/>
      <w:r>
        <w:rPr>
          <w:rStyle w:val="Fett"/>
        </w:rPr>
        <w:t xml:space="preserve"> </w:t>
      </w:r>
      <w:proofErr w:type="spellStart"/>
      <w:r>
        <w:rPr>
          <w:rStyle w:val="Fett"/>
        </w:rPr>
        <w:t>annemen</w:t>
      </w:r>
      <w:proofErr w:type="spellEnd"/>
      <w:r>
        <w:rPr>
          <w:rStyle w:val="Fett"/>
        </w:rPr>
        <w:t>.</w:t>
      </w:r>
      <w:r>
        <w:t xml:space="preserve"> </w:t>
      </w:r>
    </w:p>
    <w:p w14:paraId="0A4BE374" w14:textId="77777777" w:rsidR="001F22E0" w:rsidRDefault="001F22E0" w:rsidP="001F22E0">
      <w:pPr>
        <w:pStyle w:val="StandardWeb"/>
      </w:pPr>
      <w:r>
        <w:t xml:space="preserve">73. </w:t>
      </w:r>
      <w:proofErr w:type="spellStart"/>
      <w:r>
        <w:t>Warumme</w:t>
      </w:r>
      <w:proofErr w:type="spellEnd"/>
      <w:r>
        <w:t xml:space="preserve"> </w:t>
      </w:r>
      <w:proofErr w:type="spellStart"/>
      <w:r>
        <w:t>hefft</w:t>
      </w:r>
      <w:proofErr w:type="spellEnd"/>
      <w:r>
        <w:t xml:space="preserve"> CHristus </w:t>
      </w:r>
      <w:proofErr w:type="spellStart"/>
      <w:r>
        <w:t>disse</w:t>
      </w:r>
      <w:proofErr w:type="spellEnd"/>
      <w:r>
        <w:t xml:space="preserve"> </w:t>
      </w:r>
      <w:proofErr w:type="spellStart"/>
      <w:r>
        <w:t>Kerckentucht</w:t>
      </w:r>
      <w:proofErr w:type="spellEnd"/>
      <w:r>
        <w:t xml:space="preserve"> </w:t>
      </w:r>
      <w:proofErr w:type="spellStart"/>
      <w:r>
        <w:t>ingesettet</w:t>
      </w:r>
      <w:proofErr w:type="spellEnd"/>
      <w:r>
        <w:t>?</w:t>
      </w:r>
      <w:r>
        <w:br/>
      </w:r>
      <w:proofErr w:type="spellStart"/>
      <w:r>
        <w:rPr>
          <w:rStyle w:val="Fett"/>
        </w:rPr>
        <w:t>DAt</w:t>
      </w:r>
      <w:proofErr w:type="spellEnd"/>
      <w:r>
        <w:rPr>
          <w:rStyle w:val="Fett"/>
        </w:rPr>
        <w:t xml:space="preserve"> de arme Sünder </w:t>
      </w:r>
      <w:proofErr w:type="spellStart"/>
      <w:r>
        <w:rPr>
          <w:rStyle w:val="Fett"/>
        </w:rPr>
        <w:t>dardorch</w:t>
      </w:r>
      <w:proofErr w:type="spellEnd"/>
      <w:r>
        <w:rPr>
          <w:rStyle w:val="Fett"/>
        </w:rPr>
        <w:t xml:space="preserve"> </w:t>
      </w:r>
      <w:proofErr w:type="spellStart"/>
      <w:r>
        <w:rPr>
          <w:rStyle w:val="Fett"/>
        </w:rPr>
        <w:t>bekeret</w:t>
      </w:r>
      <w:proofErr w:type="spellEnd"/>
      <w:r>
        <w:rPr>
          <w:rStyle w:val="Fett"/>
        </w:rPr>
        <w:t xml:space="preserve">, alle </w:t>
      </w:r>
      <w:proofErr w:type="spellStart"/>
      <w:r>
        <w:rPr>
          <w:rStyle w:val="Fett"/>
        </w:rPr>
        <w:t>Ergernisse</w:t>
      </w:r>
      <w:proofErr w:type="spellEnd"/>
      <w:r>
        <w:rPr>
          <w:rStyle w:val="Fett"/>
        </w:rPr>
        <w:t xml:space="preserve"> </w:t>
      </w:r>
      <w:proofErr w:type="spellStart"/>
      <w:r>
        <w:rPr>
          <w:rStyle w:val="Fett"/>
        </w:rPr>
        <w:t>uth</w:t>
      </w:r>
      <w:proofErr w:type="spellEnd"/>
      <w:r>
        <w:rPr>
          <w:rStyle w:val="Fett"/>
        </w:rPr>
        <w:t xml:space="preserve"> der </w:t>
      </w:r>
      <w:proofErr w:type="spellStart"/>
      <w:r>
        <w:rPr>
          <w:rStyle w:val="Fett"/>
        </w:rPr>
        <w:t>Gemene</w:t>
      </w:r>
      <w:proofErr w:type="spellEnd"/>
      <w:r>
        <w:rPr>
          <w:rStyle w:val="Fett"/>
        </w:rPr>
        <w:t xml:space="preserve"> </w:t>
      </w:r>
      <w:proofErr w:type="spellStart"/>
      <w:r>
        <w:rPr>
          <w:rStyle w:val="Fett"/>
        </w:rPr>
        <w:t>gewehret</w:t>
      </w:r>
      <w:proofErr w:type="spellEnd"/>
      <w:r>
        <w:rPr>
          <w:rStyle w:val="Fett"/>
        </w:rPr>
        <w:t xml:space="preserve">, </w:t>
      </w:r>
      <w:proofErr w:type="spellStart"/>
      <w:r>
        <w:rPr>
          <w:rStyle w:val="Fett"/>
        </w:rPr>
        <w:t>unde</w:t>
      </w:r>
      <w:proofErr w:type="spellEnd"/>
      <w:r>
        <w:rPr>
          <w:rStyle w:val="Fett"/>
        </w:rPr>
        <w:t xml:space="preserve"> de </w:t>
      </w:r>
      <w:proofErr w:type="spellStart"/>
      <w:r>
        <w:rPr>
          <w:rStyle w:val="Fett"/>
        </w:rPr>
        <w:t>Gemene</w:t>
      </w:r>
      <w:proofErr w:type="spellEnd"/>
      <w:r>
        <w:rPr>
          <w:rStyle w:val="Fett"/>
        </w:rPr>
        <w:t xml:space="preserve"> in gesunder </w:t>
      </w:r>
      <w:proofErr w:type="spellStart"/>
      <w:r>
        <w:rPr>
          <w:rStyle w:val="Fett"/>
        </w:rPr>
        <w:t>LEhre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Levende</w:t>
      </w:r>
      <w:proofErr w:type="spellEnd"/>
      <w:r>
        <w:rPr>
          <w:rStyle w:val="Fett"/>
        </w:rPr>
        <w:t xml:space="preserve"> </w:t>
      </w:r>
      <w:proofErr w:type="spellStart"/>
      <w:r>
        <w:rPr>
          <w:rStyle w:val="Fett"/>
        </w:rPr>
        <w:t>erholden</w:t>
      </w:r>
      <w:proofErr w:type="spellEnd"/>
      <w:r>
        <w:rPr>
          <w:rStyle w:val="Fett"/>
        </w:rPr>
        <w:t xml:space="preserve"> werde, </w:t>
      </w:r>
      <w:proofErr w:type="spellStart"/>
      <w:r>
        <w:rPr>
          <w:rStyle w:val="Fett"/>
        </w:rPr>
        <w:t>unde</w:t>
      </w:r>
      <w:proofErr w:type="spellEnd"/>
      <w:r>
        <w:rPr>
          <w:rStyle w:val="Fett"/>
        </w:rPr>
        <w:t xml:space="preserve"> </w:t>
      </w:r>
      <w:proofErr w:type="spellStart"/>
      <w:r>
        <w:rPr>
          <w:rStyle w:val="Fett"/>
        </w:rPr>
        <w:t>ock</w:t>
      </w:r>
      <w:proofErr w:type="spellEnd"/>
      <w:r>
        <w:rPr>
          <w:rStyle w:val="Fett"/>
        </w:rPr>
        <w:t xml:space="preserve"> Gades Name </w:t>
      </w:r>
      <w:proofErr w:type="spellStart"/>
      <w:r>
        <w:rPr>
          <w:rStyle w:val="Fett"/>
        </w:rPr>
        <w:t>by</w:t>
      </w:r>
      <w:proofErr w:type="spellEnd"/>
      <w:r>
        <w:rPr>
          <w:rStyle w:val="Fett"/>
        </w:rPr>
        <w:t xml:space="preserve"> den de dar </w:t>
      </w:r>
      <w:proofErr w:type="spellStart"/>
      <w:r>
        <w:rPr>
          <w:rStyle w:val="Fett"/>
        </w:rPr>
        <w:t>buten</w:t>
      </w:r>
      <w:proofErr w:type="spellEnd"/>
      <w:r>
        <w:rPr>
          <w:rStyle w:val="Fett"/>
        </w:rPr>
        <w:t xml:space="preserve"> </w:t>
      </w:r>
      <w:proofErr w:type="spellStart"/>
      <w:r>
        <w:rPr>
          <w:rStyle w:val="Fett"/>
        </w:rPr>
        <w:t>sint</w:t>
      </w:r>
      <w:proofErr w:type="spellEnd"/>
      <w:r>
        <w:rPr>
          <w:rStyle w:val="Fett"/>
        </w:rPr>
        <w:t xml:space="preserve">, nicht </w:t>
      </w:r>
      <w:proofErr w:type="spellStart"/>
      <w:r>
        <w:rPr>
          <w:rStyle w:val="Fett"/>
        </w:rPr>
        <w:t>gelastert</w:t>
      </w:r>
      <w:proofErr w:type="spellEnd"/>
      <w:r>
        <w:rPr>
          <w:rStyle w:val="Fett"/>
        </w:rPr>
        <w:t xml:space="preserve"> werde.</w:t>
      </w:r>
      <w:r>
        <w:t xml:space="preserve"> </w:t>
      </w:r>
    </w:p>
    <w:p w14:paraId="1C618CFE" w14:textId="77777777" w:rsidR="001F22E0" w:rsidRDefault="001F22E0" w:rsidP="001F22E0">
      <w:pPr>
        <w:pStyle w:val="StandardWeb"/>
      </w:pPr>
      <w:r>
        <w:t xml:space="preserve">74. </w:t>
      </w:r>
      <w:proofErr w:type="spellStart"/>
      <w:r>
        <w:t>Is</w:t>
      </w:r>
      <w:proofErr w:type="spellEnd"/>
      <w:r>
        <w:t xml:space="preserve"> dar </w:t>
      </w:r>
      <w:proofErr w:type="spellStart"/>
      <w:r>
        <w:t>ock</w:t>
      </w:r>
      <w:proofErr w:type="spellEnd"/>
      <w:r>
        <w:t xml:space="preserve"> </w:t>
      </w:r>
      <w:proofErr w:type="spellStart"/>
      <w:r>
        <w:t>enige</w:t>
      </w:r>
      <w:proofErr w:type="spellEnd"/>
      <w:r>
        <w:t xml:space="preserve"> ander Straffe der Bösen, van </w:t>
      </w:r>
      <w:proofErr w:type="spellStart"/>
      <w:r>
        <w:t>Gade</w:t>
      </w:r>
      <w:proofErr w:type="spellEnd"/>
      <w:r>
        <w:t xml:space="preserve"> in der </w:t>
      </w:r>
      <w:proofErr w:type="spellStart"/>
      <w:r>
        <w:t>Christlicken</w:t>
      </w:r>
      <w:proofErr w:type="spellEnd"/>
      <w:r>
        <w:t xml:space="preserve"> </w:t>
      </w:r>
      <w:proofErr w:type="spellStart"/>
      <w:r>
        <w:t>Gemene</w:t>
      </w:r>
      <w:proofErr w:type="spellEnd"/>
      <w:r>
        <w:t xml:space="preserve"> </w:t>
      </w:r>
      <w:proofErr w:type="spellStart"/>
      <w:r>
        <w:t>verordent</w:t>
      </w:r>
      <w:proofErr w:type="spellEnd"/>
      <w:r>
        <w:t>?</w:t>
      </w:r>
      <w:r>
        <w:br/>
      </w:r>
      <w:r>
        <w:rPr>
          <w:rStyle w:val="Fett"/>
        </w:rPr>
        <w:t xml:space="preserve">JA, die Straffe der </w:t>
      </w:r>
      <w:proofErr w:type="spellStart"/>
      <w:r>
        <w:rPr>
          <w:rStyle w:val="Fett"/>
        </w:rPr>
        <w:t>Overicheit</w:t>
      </w:r>
      <w:proofErr w:type="spellEnd"/>
      <w:r>
        <w:rPr>
          <w:rStyle w:val="Fett"/>
        </w:rPr>
        <w:t xml:space="preserve">. </w:t>
      </w:r>
      <w:proofErr w:type="spellStart"/>
      <w:r>
        <w:rPr>
          <w:rStyle w:val="Fett"/>
        </w:rPr>
        <w:t>Wente</w:t>
      </w:r>
      <w:proofErr w:type="spellEnd"/>
      <w:r>
        <w:rPr>
          <w:rStyle w:val="Fett"/>
        </w:rPr>
        <w:t xml:space="preserve"> se </w:t>
      </w:r>
      <w:proofErr w:type="spellStart"/>
      <w:r>
        <w:rPr>
          <w:rStyle w:val="Fett"/>
        </w:rPr>
        <w:t>drecht</w:t>
      </w:r>
      <w:proofErr w:type="spellEnd"/>
      <w:r>
        <w:rPr>
          <w:rStyle w:val="Fett"/>
        </w:rPr>
        <w:t xml:space="preserve"> dat </w:t>
      </w:r>
      <w:proofErr w:type="spellStart"/>
      <w:r>
        <w:rPr>
          <w:rStyle w:val="Fett"/>
        </w:rPr>
        <w:t>Swerdt</w:t>
      </w:r>
      <w:proofErr w:type="spellEnd"/>
      <w:r>
        <w:rPr>
          <w:rStyle w:val="Fett"/>
        </w:rPr>
        <w:t xml:space="preserve"> nicht </w:t>
      </w:r>
      <w:proofErr w:type="spellStart"/>
      <w:r>
        <w:rPr>
          <w:rStyle w:val="Fett"/>
        </w:rPr>
        <w:t>vergeves</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is</w:t>
      </w:r>
      <w:proofErr w:type="spellEnd"/>
      <w:r>
        <w:rPr>
          <w:rStyle w:val="Fett"/>
        </w:rPr>
        <w:t xml:space="preserve"> Gades </w:t>
      </w:r>
      <w:proofErr w:type="spellStart"/>
      <w:r>
        <w:rPr>
          <w:rStyle w:val="Fett"/>
        </w:rPr>
        <w:t>Denerinne</w:t>
      </w:r>
      <w:proofErr w:type="spellEnd"/>
      <w:r>
        <w:rPr>
          <w:rStyle w:val="Fett"/>
        </w:rPr>
        <w:t xml:space="preserve">, ein </w:t>
      </w:r>
      <w:proofErr w:type="spellStart"/>
      <w:r>
        <w:rPr>
          <w:rStyle w:val="Fett"/>
        </w:rPr>
        <w:t>Wrekerinne</w:t>
      </w:r>
      <w:proofErr w:type="spellEnd"/>
      <w:r>
        <w:rPr>
          <w:rStyle w:val="Fett"/>
        </w:rPr>
        <w:t xml:space="preserve"> </w:t>
      </w:r>
      <w:proofErr w:type="spellStart"/>
      <w:r>
        <w:rPr>
          <w:rStyle w:val="Fett"/>
        </w:rPr>
        <w:t>thor</w:t>
      </w:r>
      <w:proofErr w:type="spellEnd"/>
      <w:r>
        <w:rPr>
          <w:rStyle w:val="Fett"/>
        </w:rPr>
        <w:t xml:space="preserve"> straffe </w:t>
      </w:r>
      <w:proofErr w:type="spellStart"/>
      <w:r>
        <w:rPr>
          <w:rStyle w:val="Fett"/>
        </w:rPr>
        <w:t>over</w:t>
      </w:r>
      <w:proofErr w:type="spellEnd"/>
      <w:r>
        <w:rPr>
          <w:rStyle w:val="Fett"/>
        </w:rPr>
        <w:t xml:space="preserve"> den de </w:t>
      </w:r>
      <w:proofErr w:type="spellStart"/>
      <w:r>
        <w:rPr>
          <w:rStyle w:val="Fett"/>
        </w:rPr>
        <w:t>quaet</w:t>
      </w:r>
      <w:proofErr w:type="spellEnd"/>
      <w:r>
        <w:rPr>
          <w:rStyle w:val="Fett"/>
        </w:rPr>
        <w:t xml:space="preserve"> </w:t>
      </w:r>
      <w:proofErr w:type="spellStart"/>
      <w:r>
        <w:rPr>
          <w:rStyle w:val="Fett"/>
        </w:rPr>
        <w:t>dhon</w:t>
      </w:r>
      <w:proofErr w:type="spellEnd"/>
      <w:r>
        <w:rPr>
          <w:rStyle w:val="Fett"/>
        </w:rPr>
        <w:t xml:space="preserve">, </w:t>
      </w:r>
      <w:proofErr w:type="spellStart"/>
      <w:r>
        <w:rPr>
          <w:rStyle w:val="Fett"/>
        </w:rPr>
        <w:t>thom</w:t>
      </w:r>
      <w:proofErr w:type="spellEnd"/>
      <w:r>
        <w:rPr>
          <w:rStyle w:val="Fett"/>
        </w:rPr>
        <w:t xml:space="preserve"> </w:t>
      </w:r>
      <w:proofErr w:type="spellStart"/>
      <w:r>
        <w:rPr>
          <w:rStyle w:val="Fett"/>
        </w:rPr>
        <w:t>guden</w:t>
      </w:r>
      <w:proofErr w:type="spellEnd"/>
      <w:r>
        <w:rPr>
          <w:rStyle w:val="Fett"/>
        </w:rPr>
        <w:t xml:space="preserve"> </w:t>
      </w:r>
      <w:proofErr w:type="spellStart"/>
      <w:r>
        <w:rPr>
          <w:rStyle w:val="Fett"/>
        </w:rPr>
        <w:t>överst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lave</w:t>
      </w:r>
      <w:proofErr w:type="spellEnd"/>
      <w:r>
        <w:rPr>
          <w:rStyle w:val="Fett"/>
        </w:rPr>
        <w:t xml:space="preserve"> den framen.</w:t>
      </w:r>
      <w:r>
        <w:t xml:space="preserve"> </w:t>
      </w:r>
    </w:p>
    <w:p w14:paraId="656ABA6C" w14:textId="77777777" w:rsidR="001F22E0" w:rsidRDefault="001F22E0" w:rsidP="001F22E0">
      <w:pPr>
        <w:pStyle w:val="StandardWeb"/>
      </w:pPr>
      <w:r>
        <w:t xml:space="preserve">75. </w:t>
      </w:r>
      <w:proofErr w:type="spellStart"/>
      <w:r>
        <w:t>Sint</w:t>
      </w:r>
      <w:proofErr w:type="spellEnd"/>
      <w:r>
        <w:t xml:space="preserve"> </w:t>
      </w:r>
      <w:proofErr w:type="spellStart"/>
      <w:r>
        <w:t>idt</w:t>
      </w:r>
      <w:proofErr w:type="spellEnd"/>
      <w:r>
        <w:t xml:space="preserve"> </w:t>
      </w:r>
      <w:proofErr w:type="spellStart"/>
      <w:r>
        <w:t>wol</w:t>
      </w:r>
      <w:proofErr w:type="spellEnd"/>
      <w:r>
        <w:t xml:space="preserve"> alle Kinder Gades, de sick </w:t>
      </w:r>
      <w:proofErr w:type="spellStart"/>
      <w:r>
        <w:t>tho</w:t>
      </w:r>
      <w:proofErr w:type="spellEnd"/>
      <w:r>
        <w:t xml:space="preserve"> </w:t>
      </w:r>
      <w:proofErr w:type="spellStart"/>
      <w:r>
        <w:t>disser</w:t>
      </w:r>
      <w:proofErr w:type="spellEnd"/>
      <w:r>
        <w:t xml:space="preserve"> </w:t>
      </w:r>
      <w:proofErr w:type="spellStart"/>
      <w:r>
        <w:t>utherlichen</w:t>
      </w:r>
      <w:proofErr w:type="spellEnd"/>
      <w:r>
        <w:t xml:space="preserve"> </w:t>
      </w:r>
      <w:proofErr w:type="spellStart"/>
      <w:r>
        <w:t>Gemene</w:t>
      </w:r>
      <w:proofErr w:type="spellEnd"/>
      <w:r>
        <w:t xml:space="preserve"> </w:t>
      </w:r>
      <w:proofErr w:type="spellStart"/>
      <w:r>
        <w:t>CHristi</w:t>
      </w:r>
      <w:proofErr w:type="spellEnd"/>
      <w:r>
        <w:t xml:space="preserve"> </w:t>
      </w:r>
      <w:proofErr w:type="spellStart"/>
      <w:r>
        <w:t>vögen</w:t>
      </w:r>
      <w:proofErr w:type="spellEnd"/>
      <w:r>
        <w:t xml:space="preserve">, </w:t>
      </w:r>
      <w:proofErr w:type="spellStart"/>
      <w:r>
        <w:t>effte</w:t>
      </w:r>
      <w:proofErr w:type="spellEnd"/>
      <w:r>
        <w:t xml:space="preserve"> </w:t>
      </w:r>
      <w:proofErr w:type="spellStart"/>
      <w:r>
        <w:t>dersulvigen</w:t>
      </w:r>
      <w:proofErr w:type="spellEnd"/>
      <w:r>
        <w:t xml:space="preserve"> </w:t>
      </w:r>
      <w:proofErr w:type="spellStart"/>
      <w:r>
        <w:t>Lidtmate</w:t>
      </w:r>
      <w:proofErr w:type="spellEnd"/>
      <w:r>
        <w:t xml:space="preserve"> </w:t>
      </w:r>
      <w:proofErr w:type="spellStart"/>
      <w:r>
        <w:t>gerekent</w:t>
      </w:r>
      <w:proofErr w:type="spellEnd"/>
      <w:r>
        <w:t xml:space="preserve"> werden?</w:t>
      </w:r>
      <w:r>
        <w:br/>
      </w:r>
      <w:proofErr w:type="spellStart"/>
      <w:r>
        <w:rPr>
          <w:rStyle w:val="Fett"/>
        </w:rPr>
        <w:t>NEnerley</w:t>
      </w:r>
      <w:proofErr w:type="spellEnd"/>
      <w:r>
        <w:rPr>
          <w:rStyle w:val="Fett"/>
        </w:rPr>
        <w:t xml:space="preserve"> </w:t>
      </w:r>
      <w:proofErr w:type="spellStart"/>
      <w:r>
        <w:rPr>
          <w:rStyle w:val="Fett"/>
        </w:rPr>
        <w:t>wyse</w:t>
      </w:r>
      <w:proofErr w:type="spellEnd"/>
      <w:r>
        <w:rPr>
          <w:rStyle w:val="Fett"/>
        </w:rPr>
        <w:t xml:space="preserve">: </w:t>
      </w:r>
      <w:proofErr w:type="spellStart"/>
      <w:r>
        <w:rPr>
          <w:rStyle w:val="Fett"/>
        </w:rPr>
        <w:t>Wente</w:t>
      </w:r>
      <w:proofErr w:type="spellEnd"/>
      <w:r>
        <w:rPr>
          <w:rStyle w:val="Fett"/>
        </w:rPr>
        <w:t xml:space="preserve"> dar </w:t>
      </w:r>
      <w:proofErr w:type="spellStart"/>
      <w:r>
        <w:rPr>
          <w:rStyle w:val="Fett"/>
        </w:rPr>
        <w:t>sint</w:t>
      </w:r>
      <w:proofErr w:type="spellEnd"/>
      <w:r>
        <w:rPr>
          <w:rStyle w:val="Fett"/>
        </w:rPr>
        <w:t xml:space="preserve"> </w:t>
      </w:r>
      <w:proofErr w:type="spellStart"/>
      <w:r>
        <w:rPr>
          <w:rStyle w:val="Fett"/>
        </w:rPr>
        <w:t>wol</w:t>
      </w:r>
      <w:proofErr w:type="spellEnd"/>
      <w:r>
        <w:rPr>
          <w:rStyle w:val="Fett"/>
        </w:rPr>
        <w:t xml:space="preserve"> </w:t>
      </w:r>
      <w:proofErr w:type="spellStart"/>
      <w:r>
        <w:rPr>
          <w:rStyle w:val="Fett"/>
        </w:rPr>
        <w:t>vele</w:t>
      </w:r>
      <w:proofErr w:type="spellEnd"/>
      <w:r>
        <w:rPr>
          <w:rStyle w:val="Fett"/>
        </w:rPr>
        <w:t xml:space="preserve"> </w:t>
      </w:r>
      <w:proofErr w:type="spellStart"/>
      <w:r>
        <w:rPr>
          <w:rStyle w:val="Fett"/>
        </w:rPr>
        <w:t>Hüchelers</w:t>
      </w:r>
      <w:proofErr w:type="spellEnd"/>
      <w:r>
        <w:rPr>
          <w:rStyle w:val="Fett"/>
        </w:rPr>
        <w:t xml:space="preserve"> </w:t>
      </w:r>
      <w:proofErr w:type="spellStart"/>
      <w:r>
        <w:rPr>
          <w:rStyle w:val="Fett"/>
        </w:rPr>
        <w:t>manck</w:t>
      </w:r>
      <w:proofErr w:type="spellEnd"/>
      <w:r>
        <w:rPr>
          <w:rStyle w:val="Fett"/>
        </w:rPr>
        <w:t xml:space="preserve">. </w:t>
      </w:r>
      <w:proofErr w:type="spellStart"/>
      <w:r>
        <w:rPr>
          <w:rStyle w:val="Fett"/>
        </w:rPr>
        <w:t>Averst</w:t>
      </w:r>
      <w:proofErr w:type="spellEnd"/>
      <w:r>
        <w:rPr>
          <w:rStyle w:val="Fett"/>
        </w:rPr>
        <w:t xml:space="preserve"> dat </w:t>
      </w:r>
      <w:proofErr w:type="spellStart"/>
      <w:r>
        <w:rPr>
          <w:rStyle w:val="Fett"/>
        </w:rPr>
        <w:t>sint</w:t>
      </w:r>
      <w:proofErr w:type="spellEnd"/>
      <w:r>
        <w:rPr>
          <w:rStyle w:val="Fett"/>
        </w:rPr>
        <w:t xml:space="preserve"> </w:t>
      </w:r>
      <w:proofErr w:type="spellStart"/>
      <w:r>
        <w:rPr>
          <w:rStyle w:val="Fett"/>
        </w:rPr>
        <w:t>allene</w:t>
      </w:r>
      <w:proofErr w:type="spellEnd"/>
      <w:r>
        <w:rPr>
          <w:rStyle w:val="Fett"/>
        </w:rPr>
        <w:t xml:space="preserve"> Kinder Gades, </w:t>
      </w:r>
      <w:proofErr w:type="spellStart"/>
      <w:r>
        <w:rPr>
          <w:rStyle w:val="Fett"/>
        </w:rPr>
        <w:t>unde</w:t>
      </w:r>
      <w:proofErr w:type="spellEnd"/>
      <w:r>
        <w:rPr>
          <w:rStyle w:val="Fett"/>
        </w:rPr>
        <w:t xml:space="preserve"> </w:t>
      </w:r>
      <w:proofErr w:type="spellStart"/>
      <w:r>
        <w:rPr>
          <w:rStyle w:val="Fett"/>
        </w:rPr>
        <w:t>levendige</w:t>
      </w:r>
      <w:proofErr w:type="spellEnd"/>
      <w:r>
        <w:rPr>
          <w:rStyle w:val="Fett"/>
        </w:rPr>
        <w:t xml:space="preserve"> </w:t>
      </w:r>
      <w:proofErr w:type="spellStart"/>
      <w:r>
        <w:rPr>
          <w:rStyle w:val="Fett"/>
        </w:rPr>
        <w:t>Lidtmaten</w:t>
      </w:r>
      <w:proofErr w:type="spellEnd"/>
      <w:r>
        <w:rPr>
          <w:rStyle w:val="Fett"/>
        </w:rPr>
        <w:t xml:space="preserve"> der </w:t>
      </w:r>
      <w:proofErr w:type="spellStart"/>
      <w:r>
        <w:rPr>
          <w:rStyle w:val="Fett"/>
        </w:rPr>
        <w:t>Gemene</w:t>
      </w:r>
      <w:proofErr w:type="spellEnd"/>
      <w:r>
        <w:rPr>
          <w:rStyle w:val="Fett"/>
        </w:rPr>
        <w:t xml:space="preserve"> </w:t>
      </w:r>
      <w:proofErr w:type="spellStart"/>
      <w:r>
        <w:rPr>
          <w:rStyle w:val="Fett"/>
        </w:rPr>
        <w:t>CHristi</w:t>
      </w:r>
      <w:proofErr w:type="spellEnd"/>
      <w:r>
        <w:rPr>
          <w:rStyle w:val="Fett"/>
        </w:rPr>
        <w:t xml:space="preserve">, de sick in den vorgedachten stücken, mit </w:t>
      </w:r>
      <w:proofErr w:type="spellStart"/>
      <w:r>
        <w:rPr>
          <w:rStyle w:val="Fett"/>
        </w:rPr>
        <w:t>gelövigen</w:t>
      </w:r>
      <w:proofErr w:type="spellEnd"/>
      <w:r>
        <w:rPr>
          <w:rStyle w:val="Fett"/>
        </w:rPr>
        <w:t xml:space="preserve"> Herten </w:t>
      </w:r>
      <w:proofErr w:type="spellStart"/>
      <w:r>
        <w:rPr>
          <w:rStyle w:val="Fett"/>
        </w:rPr>
        <w:t>öven</w:t>
      </w:r>
      <w:proofErr w:type="spellEnd"/>
      <w:r>
        <w:rPr>
          <w:rStyle w:val="Fett"/>
        </w:rPr>
        <w:t xml:space="preserve">, </w:t>
      </w:r>
      <w:proofErr w:type="spellStart"/>
      <w:r>
        <w:rPr>
          <w:rStyle w:val="Fett"/>
        </w:rPr>
        <w:t>tüchtich</w:t>
      </w:r>
      <w:proofErr w:type="spellEnd"/>
      <w:r>
        <w:rPr>
          <w:rStyle w:val="Fett"/>
        </w:rPr>
        <w:t xml:space="preserve"> holden, </w:t>
      </w:r>
      <w:proofErr w:type="spellStart"/>
      <w:r>
        <w:rPr>
          <w:rStyle w:val="Fett"/>
        </w:rPr>
        <w:t>unde</w:t>
      </w:r>
      <w:proofErr w:type="spellEnd"/>
      <w:r>
        <w:rPr>
          <w:rStyle w:val="Fett"/>
        </w:rPr>
        <w:t xml:space="preserve"> </w:t>
      </w:r>
      <w:proofErr w:type="spellStart"/>
      <w:r>
        <w:rPr>
          <w:rStyle w:val="Fett"/>
        </w:rPr>
        <w:t>GOdt</w:t>
      </w:r>
      <w:proofErr w:type="spellEnd"/>
      <w:r>
        <w:rPr>
          <w:rStyle w:val="Fett"/>
        </w:rPr>
        <w:t xml:space="preserve"> den </w:t>
      </w:r>
      <w:proofErr w:type="spellStart"/>
      <w:r>
        <w:rPr>
          <w:rStyle w:val="Fett"/>
        </w:rPr>
        <w:t>HEren</w:t>
      </w:r>
      <w:proofErr w:type="spellEnd"/>
      <w:r>
        <w:rPr>
          <w:rStyle w:val="Fett"/>
        </w:rPr>
        <w:t xml:space="preserve"> </w:t>
      </w:r>
      <w:proofErr w:type="spellStart"/>
      <w:r>
        <w:rPr>
          <w:rStyle w:val="Fett"/>
        </w:rPr>
        <w:t>dachlickes</w:t>
      </w:r>
      <w:proofErr w:type="spellEnd"/>
      <w:r>
        <w:rPr>
          <w:rStyle w:val="Fett"/>
        </w:rPr>
        <w:t xml:space="preserve">, umme </w:t>
      </w:r>
      <w:proofErr w:type="spellStart"/>
      <w:r>
        <w:rPr>
          <w:rStyle w:val="Fett"/>
        </w:rPr>
        <w:t>vermehringe</w:t>
      </w:r>
      <w:proofErr w:type="spellEnd"/>
      <w:r>
        <w:rPr>
          <w:rStyle w:val="Fett"/>
        </w:rPr>
        <w:t xml:space="preserve"> der </w:t>
      </w:r>
      <w:proofErr w:type="spellStart"/>
      <w:r>
        <w:rPr>
          <w:rStyle w:val="Fett"/>
        </w:rPr>
        <w:t>Godtsalicheit</w:t>
      </w:r>
      <w:proofErr w:type="spellEnd"/>
      <w:r>
        <w:rPr>
          <w:rStyle w:val="Fett"/>
        </w:rPr>
        <w:t xml:space="preserve"> </w:t>
      </w:r>
      <w:proofErr w:type="spellStart"/>
      <w:r>
        <w:rPr>
          <w:rStyle w:val="Fett"/>
        </w:rPr>
        <w:t>bidden</w:t>
      </w:r>
      <w:proofErr w:type="spellEnd"/>
      <w:r>
        <w:rPr>
          <w:rStyle w:val="Fett"/>
        </w:rPr>
        <w:t>.</w:t>
      </w:r>
      <w:r>
        <w:t xml:space="preserve"> </w:t>
      </w:r>
    </w:p>
    <w:p w14:paraId="4A7EAC62" w14:textId="77777777" w:rsidR="001F22E0" w:rsidRDefault="001F22E0" w:rsidP="001F22E0">
      <w:pPr>
        <w:pStyle w:val="StandardWeb"/>
      </w:pPr>
      <w:r>
        <w:t xml:space="preserve">76. </w:t>
      </w:r>
      <w:proofErr w:type="spellStart"/>
      <w:r>
        <w:t>Is</w:t>
      </w:r>
      <w:proofErr w:type="spellEnd"/>
      <w:r>
        <w:t xml:space="preserve"> uns </w:t>
      </w:r>
      <w:proofErr w:type="spellStart"/>
      <w:r>
        <w:t>thor</w:t>
      </w:r>
      <w:proofErr w:type="spellEnd"/>
      <w:r>
        <w:t xml:space="preserve"> </w:t>
      </w:r>
      <w:proofErr w:type="spellStart"/>
      <w:r>
        <w:t>Christlicken</w:t>
      </w:r>
      <w:proofErr w:type="spellEnd"/>
      <w:r>
        <w:t xml:space="preserve"> Religion </w:t>
      </w:r>
      <w:proofErr w:type="spellStart"/>
      <w:r>
        <w:t>ock</w:t>
      </w:r>
      <w:proofErr w:type="spellEnd"/>
      <w:r>
        <w:t xml:space="preserve"> etwas anders </w:t>
      </w:r>
      <w:proofErr w:type="spellStart"/>
      <w:r>
        <w:t>nödich</w:t>
      </w:r>
      <w:proofErr w:type="spellEnd"/>
      <w:r>
        <w:t xml:space="preserve">, </w:t>
      </w:r>
      <w:proofErr w:type="spellStart"/>
      <w:r>
        <w:t>alse</w:t>
      </w:r>
      <w:proofErr w:type="spellEnd"/>
      <w:r>
        <w:t xml:space="preserve"> de reine </w:t>
      </w:r>
      <w:proofErr w:type="spellStart"/>
      <w:r>
        <w:t>LEhre</w:t>
      </w:r>
      <w:proofErr w:type="spellEnd"/>
      <w:r>
        <w:t xml:space="preserve"> im </w:t>
      </w:r>
      <w:proofErr w:type="spellStart"/>
      <w:r>
        <w:t>Gesette</w:t>
      </w:r>
      <w:proofErr w:type="spellEnd"/>
      <w:r>
        <w:t xml:space="preserve"> </w:t>
      </w:r>
      <w:proofErr w:type="spellStart"/>
      <w:r>
        <w:t>unde</w:t>
      </w:r>
      <w:proofErr w:type="spellEnd"/>
      <w:r>
        <w:t xml:space="preserve"> </w:t>
      </w:r>
      <w:proofErr w:type="spellStart"/>
      <w:r>
        <w:t>Euangelio</w:t>
      </w:r>
      <w:proofErr w:type="spellEnd"/>
      <w:r>
        <w:t xml:space="preserve"> </w:t>
      </w:r>
      <w:proofErr w:type="spellStart"/>
      <w:r>
        <w:t>vervatet</w:t>
      </w:r>
      <w:proofErr w:type="spellEnd"/>
      <w:r>
        <w:t xml:space="preserve">, </w:t>
      </w:r>
      <w:proofErr w:type="spellStart"/>
      <w:r>
        <w:t>unde</w:t>
      </w:r>
      <w:proofErr w:type="spellEnd"/>
      <w:r>
        <w:t xml:space="preserve"> de rechte </w:t>
      </w:r>
      <w:proofErr w:type="spellStart"/>
      <w:r>
        <w:t>gebruck</w:t>
      </w:r>
      <w:proofErr w:type="spellEnd"/>
      <w:r>
        <w:t xml:space="preserve"> der </w:t>
      </w:r>
      <w:proofErr w:type="spellStart"/>
      <w:r>
        <w:t>hilligen</w:t>
      </w:r>
      <w:proofErr w:type="spellEnd"/>
      <w:r>
        <w:t xml:space="preserve"> Sacramenten, </w:t>
      </w:r>
      <w:proofErr w:type="spellStart"/>
      <w:r>
        <w:t>sampt</w:t>
      </w:r>
      <w:proofErr w:type="spellEnd"/>
      <w:r>
        <w:t xml:space="preserve"> der </w:t>
      </w:r>
      <w:proofErr w:type="spellStart"/>
      <w:r>
        <w:t>utherlicken</w:t>
      </w:r>
      <w:proofErr w:type="spellEnd"/>
      <w:r>
        <w:t xml:space="preserve"> </w:t>
      </w:r>
      <w:proofErr w:type="spellStart"/>
      <w:r>
        <w:t>Kerckentucht</w:t>
      </w:r>
      <w:proofErr w:type="spellEnd"/>
      <w:r>
        <w:t>?</w:t>
      </w:r>
      <w:r>
        <w:br/>
      </w:r>
      <w:r>
        <w:rPr>
          <w:rStyle w:val="Fett"/>
        </w:rPr>
        <w:t xml:space="preserve">Dat </w:t>
      </w:r>
      <w:proofErr w:type="spellStart"/>
      <w:r>
        <w:rPr>
          <w:rStyle w:val="Fett"/>
        </w:rPr>
        <w:t>Bedeut</w:t>
      </w:r>
      <w:proofErr w:type="spellEnd"/>
      <w:r>
        <w:rPr>
          <w:rStyle w:val="Fett"/>
        </w:rPr>
        <w:t xml:space="preserve">, </w:t>
      </w:r>
      <w:proofErr w:type="spellStart"/>
      <w:r>
        <w:rPr>
          <w:rStyle w:val="Fett"/>
        </w:rPr>
        <w:t>welckes</w:t>
      </w:r>
      <w:proofErr w:type="spellEnd"/>
      <w:r>
        <w:rPr>
          <w:rStyle w:val="Fett"/>
        </w:rPr>
        <w:t xml:space="preserve"> de </w:t>
      </w:r>
      <w:proofErr w:type="spellStart"/>
      <w:r>
        <w:rPr>
          <w:rStyle w:val="Fett"/>
        </w:rPr>
        <w:t>HEre</w:t>
      </w:r>
      <w:proofErr w:type="spellEnd"/>
      <w:r>
        <w:rPr>
          <w:rStyle w:val="Fett"/>
        </w:rPr>
        <w:t xml:space="preserve"> JEsus CHristus </w:t>
      </w:r>
      <w:proofErr w:type="spellStart"/>
      <w:r>
        <w:rPr>
          <w:rStyle w:val="Fett"/>
        </w:rPr>
        <w:t>synen</w:t>
      </w:r>
      <w:proofErr w:type="spellEnd"/>
      <w:r>
        <w:rPr>
          <w:rStyle w:val="Fett"/>
        </w:rPr>
        <w:t xml:space="preserve"> Christen, als ein </w:t>
      </w:r>
      <w:proofErr w:type="spellStart"/>
      <w:r>
        <w:rPr>
          <w:rStyle w:val="Fett"/>
        </w:rPr>
        <w:t>remedye</w:t>
      </w:r>
      <w:proofErr w:type="spellEnd"/>
      <w:r>
        <w:rPr>
          <w:rStyle w:val="Fett"/>
        </w:rPr>
        <w:t xml:space="preserve"> </w:t>
      </w:r>
      <w:proofErr w:type="spellStart"/>
      <w:r>
        <w:rPr>
          <w:rStyle w:val="Fett"/>
        </w:rPr>
        <w:t>jegen</w:t>
      </w:r>
      <w:proofErr w:type="spellEnd"/>
      <w:r>
        <w:rPr>
          <w:rStyle w:val="Fett"/>
        </w:rPr>
        <w:t xml:space="preserve"> </w:t>
      </w:r>
      <w:proofErr w:type="spellStart"/>
      <w:r>
        <w:rPr>
          <w:rStyle w:val="Fett"/>
        </w:rPr>
        <w:t>ere</w:t>
      </w:r>
      <w:proofErr w:type="spellEnd"/>
      <w:r>
        <w:rPr>
          <w:rStyle w:val="Fett"/>
        </w:rPr>
        <w:t xml:space="preserve"> </w:t>
      </w:r>
      <w:proofErr w:type="spellStart"/>
      <w:r>
        <w:rPr>
          <w:rStyle w:val="Fett"/>
        </w:rPr>
        <w:t>swackheit</w:t>
      </w:r>
      <w:proofErr w:type="spellEnd"/>
      <w:r>
        <w:rPr>
          <w:rStyle w:val="Fett"/>
        </w:rPr>
        <w:t xml:space="preserve">, </w:t>
      </w:r>
      <w:proofErr w:type="spellStart"/>
      <w:r>
        <w:rPr>
          <w:rStyle w:val="Fett"/>
        </w:rPr>
        <w:t>hefft</w:t>
      </w:r>
      <w:proofErr w:type="spellEnd"/>
      <w:r>
        <w:rPr>
          <w:rStyle w:val="Fett"/>
        </w:rPr>
        <w:t xml:space="preserve"> </w:t>
      </w:r>
      <w:proofErr w:type="spellStart"/>
      <w:r>
        <w:rPr>
          <w:rStyle w:val="Fett"/>
        </w:rPr>
        <w:t>nhagelaten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bevolen</w:t>
      </w:r>
      <w:proofErr w:type="spellEnd"/>
      <w:r>
        <w:rPr>
          <w:rStyle w:val="Fett"/>
        </w:rPr>
        <w:t xml:space="preserve">: Umme alle </w:t>
      </w:r>
      <w:proofErr w:type="spellStart"/>
      <w:r>
        <w:rPr>
          <w:rStyle w:val="Fett"/>
        </w:rPr>
        <w:t>gudt</w:t>
      </w:r>
      <w:proofErr w:type="spellEnd"/>
      <w:r>
        <w:rPr>
          <w:rStyle w:val="Fett"/>
        </w:rPr>
        <w:t xml:space="preserve">, dat se </w:t>
      </w:r>
      <w:proofErr w:type="spellStart"/>
      <w:r>
        <w:rPr>
          <w:rStyle w:val="Fett"/>
        </w:rPr>
        <w:t>billick</w:t>
      </w:r>
      <w:proofErr w:type="spellEnd"/>
      <w:r>
        <w:rPr>
          <w:rStyle w:val="Fett"/>
        </w:rPr>
        <w:t xml:space="preserve"> </w:t>
      </w:r>
      <w:proofErr w:type="spellStart"/>
      <w:r>
        <w:rPr>
          <w:rStyle w:val="Fett"/>
        </w:rPr>
        <w:t>begeren</w:t>
      </w:r>
      <w:proofErr w:type="spellEnd"/>
      <w:r>
        <w:rPr>
          <w:rStyle w:val="Fett"/>
        </w:rPr>
        <w:t xml:space="preserve"> mögen, </w:t>
      </w:r>
      <w:proofErr w:type="spellStart"/>
      <w:r>
        <w:rPr>
          <w:rStyle w:val="Fett"/>
        </w:rPr>
        <w:t>dardorch</w:t>
      </w:r>
      <w:proofErr w:type="spellEnd"/>
      <w:r>
        <w:rPr>
          <w:rStyle w:val="Fett"/>
        </w:rPr>
        <w:t xml:space="preserve"> </w:t>
      </w:r>
      <w:proofErr w:type="spellStart"/>
      <w:r>
        <w:rPr>
          <w:rStyle w:val="Fett"/>
        </w:rPr>
        <w:t>tho</w:t>
      </w:r>
      <w:proofErr w:type="spellEnd"/>
      <w:r>
        <w:rPr>
          <w:rStyle w:val="Fett"/>
        </w:rPr>
        <w:t xml:space="preserve"> erlangen, und alle </w:t>
      </w:r>
      <w:proofErr w:type="spellStart"/>
      <w:r>
        <w:rPr>
          <w:rStyle w:val="Fett"/>
        </w:rPr>
        <w:t>quaet</w:t>
      </w:r>
      <w:proofErr w:type="spellEnd"/>
      <w:r>
        <w:rPr>
          <w:rStyle w:val="Fett"/>
        </w:rPr>
        <w:t xml:space="preserve"> </w:t>
      </w:r>
      <w:proofErr w:type="spellStart"/>
      <w:r>
        <w:rPr>
          <w:rStyle w:val="Fett"/>
        </w:rPr>
        <w:t>edder</w:t>
      </w:r>
      <w:proofErr w:type="spellEnd"/>
      <w:r>
        <w:rPr>
          <w:rStyle w:val="Fett"/>
        </w:rPr>
        <w:t xml:space="preserve"> schaden </w:t>
      </w:r>
      <w:proofErr w:type="spellStart"/>
      <w:r>
        <w:rPr>
          <w:rStyle w:val="Fett"/>
        </w:rPr>
        <w:t>dardorch</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entghan</w:t>
      </w:r>
      <w:proofErr w:type="spellEnd"/>
      <w:r>
        <w:rPr>
          <w:rStyle w:val="Fett"/>
        </w:rPr>
        <w:t>.</w:t>
      </w:r>
      <w:r>
        <w:t xml:space="preserve"> </w:t>
      </w:r>
    </w:p>
    <w:p w14:paraId="78A7FBB2" w14:textId="77777777" w:rsidR="001F22E0" w:rsidRDefault="001F22E0" w:rsidP="001F22E0">
      <w:pPr>
        <w:pStyle w:val="StandardWeb"/>
      </w:pPr>
      <w:r>
        <w:t xml:space="preserve">77. Wat </w:t>
      </w:r>
      <w:proofErr w:type="spellStart"/>
      <w:r>
        <w:t>orsaken</w:t>
      </w:r>
      <w:proofErr w:type="spellEnd"/>
      <w:r>
        <w:t xml:space="preserve"> </w:t>
      </w:r>
      <w:proofErr w:type="spellStart"/>
      <w:r>
        <w:t>schölen</w:t>
      </w:r>
      <w:proofErr w:type="spellEnd"/>
      <w:r>
        <w:t xml:space="preserve"> uns </w:t>
      </w:r>
      <w:proofErr w:type="spellStart"/>
      <w:r>
        <w:t>thom</w:t>
      </w:r>
      <w:proofErr w:type="spellEnd"/>
      <w:r>
        <w:t xml:space="preserve"> </w:t>
      </w:r>
      <w:proofErr w:type="spellStart"/>
      <w:r>
        <w:t>Gebede</w:t>
      </w:r>
      <w:proofErr w:type="spellEnd"/>
      <w:r>
        <w:t xml:space="preserve"> bewegen?</w:t>
      </w:r>
      <w:r>
        <w:br/>
      </w:r>
      <w:proofErr w:type="spellStart"/>
      <w:r>
        <w:rPr>
          <w:rStyle w:val="Fett"/>
        </w:rPr>
        <w:t>THom</w:t>
      </w:r>
      <w:proofErr w:type="spellEnd"/>
      <w:r>
        <w:rPr>
          <w:rStyle w:val="Fett"/>
        </w:rPr>
        <w:t xml:space="preserve"> ersten: </w:t>
      </w:r>
      <w:proofErr w:type="spellStart"/>
      <w:r>
        <w:rPr>
          <w:rStyle w:val="Fett"/>
        </w:rPr>
        <w:t>Unse</w:t>
      </w:r>
      <w:proofErr w:type="spellEnd"/>
      <w:r>
        <w:rPr>
          <w:rStyle w:val="Fett"/>
        </w:rPr>
        <w:t xml:space="preserve"> Elende, </w:t>
      </w:r>
      <w:proofErr w:type="spellStart"/>
      <w:r>
        <w:rPr>
          <w:rStyle w:val="Fett"/>
        </w:rPr>
        <w:t>nodt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gebreken</w:t>
      </w:r>
      <w:proofErr w:type="spellEnd"/>
      <w:r>
        <w:rPr>
          <w:rStyle w:val="Fett"/>
        </w:rPr>
        <w:t xml:space="preserve">. </w:t>
      </w:r>
      <w:proofErr w:type="spellStart"/>
      <w:r>
        <w:rPr>
          <w:rStyle w:val="Fett"/>
        </w:rPr>
        <w:t>Darnha</w:t>
      </w:r>
      <w:proofErr w:type="spellEnd"/>
      <w:r>
        <w:rPr>
          <w:rStyle w:val="Fett"/>
        </w:rPr>
        <w:t xml:space="preserve"> de </w:t>
      </w:r>
      <w:proofErr w:type="spellStart"/>
      <w:r>
        <w:rPr>
          <w:rStyle w:val="Fett"/>
        </w:rPr>
        <w:t>Güdicheit</w:t>
      </w:r>
      <w:proofErr w:type="spellEnd"/>
      <w:r>
        <w:rPr>
          <w:rStyle w:val="Fett"/>
        </w:rPr>
        <w:t xml:space="preserve"> Gades, de uns </w:t>
      </w:r>
      <w:proofErr w:type="spellStart"/>
      <w:r>
        <w:rPr>
          <w:rStyle w:val="Fett"/>
        </w:rPr>
        <w:t>belavet</w:t>
      </w:r>
      <w:proofErr w:type="spellEnd"/>
      <w:r>
        <w:rPr>
          <w:rStyle w:val="Fett"/>
        </w:rPr>
        <w:t xml:space="preserve">, </w:t>
      </w:r>
      <w:proofErr w:type="spellStart"/>
      <w:r>
        <w:rPr>
          <w:rStyle w:val="Fett"/>
        </w:rPr>
        <w:t>allent</w:t>
      </w:r>
      <w:proofErr w:type="spellEnd"/>
      <w:r>
        <w:rPr>
          <w:rStyle w:val="Fett"/>
        </w:rPr>
        <w:t xml:space="preserve"> </w:t>
      </w:r>
      <w:proofErr w:type="spellStart"/>
      <w:r>
        <w:rPr>
          <w:rStyle w:val="Fett"/>
        </w:rPr>
        <w:t>wat</w:t>
      </w:r>
      <w:proofErr w:type="spellEnd"/>
      <w:r>
        <w:rPr>
          <w:rStyle w:val="Fett"/>
        </w:rPr>
        <w:t xml:space="preserve"> </w:t>
      </w:r>
      <w:proofErr w:type="spellStart"/>
      <w:r>
        <w:rPr>
          <w:rStyle w:val="Fett"/>
        </w:rPr>
        <w:t>wy</w:t>
      </w:r>
      <w:proofErr w:type="spellEnd"/>
      <w:r>
        <w:rPr>
          <w:rStyle w:val="Fett"/>
        </w:rPr>
        <w:t xml:space="preserve"> recht </w:t>
      </w:r>
      <w:proofErr w:type="spellStart"/>
      <w:r>
        <w:rPr>
          <w:rStyle w:val="Fett"/>
        </w:rPr>
        <w:t>bidden</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geven</w:t>
      </w:r>
      <w:proofErr w:type="spellEnd"/>
      <w:r>
        <w:rPr>
          <w:rStyle w:val="Fett"/>
        </w:rPr>
        <w:t xml:space="preserve">. Thom </w:t>
      </w:r>
      <w:proofErr w:type="spellStart"/>
      <w:r>
        <w:rPr>
          <w:rStyle w:val="Fett"/>
        </w:rPr>
        <w:t>lesten</w:t>
      </w:r>
      <w:proofErr w:type="spellEnd"/>
      <w:r>
        <w:rPr>
          <w:rStyle w:val="Fett"/>
        </w:rPr>
        <w:t xml:space="preserve">: Dat </w:t>
      </w:r>
      <w:proofErr w:type="spellStart"/>
      <w:r>
        <w:rPr>
          <w:rStyle w:val="Fett"/>
        </w:rPr>
        <w:t>bevel</w:t>
      </w:r>
      <w:proofErr w:type="spellEnd"/>
      <w:r>
        <w:rPr>
          <w:rStyle w:val="Fett"/>
        </w:rPr>
        <w:t xml:space="preserve"> Gades, dat uns </w:t>
      </w:r>
      <w:proofErr w:type="spellStart"/>
      <w:r>
        <w:rPr>
          <w:rStyle w:val="Fett"/>
        </w:rPr>
        <w:t>thom</w:t>
      </w:r>
      <w:proofErr w:type="spellEnd"/>
      <w:r>
        <w:rPr>
          <w:rStyle w:val="Fett"/>
        </w:rPr>
        <w:t xml:space="preserve"> </w:t>
      </w:r>
      <w:proofErr w:type="spellStart"/>
      <w:r>
        <w:rPr>
          <w:rStyle w:val="Fett"/>
        </w:rPr>
        <w:t>Gebede</w:t>
      </w:r>
      <w:proofErr w:type="spellEnd"/>
      <w:r>
        <w:rPr>
          <w:rStyle w:val="Fett"/>
        </w:rPr>
        <w:t xml:space="preserve"> enget.</w:t>
      </w:r>
      <w:r>
        <w:t xml:space="preserve"> </w:t>
      </w:r>
    </w:p>
    <w:p w14:paraId="5F6FE289" w14:textId="77777777" w:rsidR="001F22E0" w:rsidRDefault="001F22E0" w:rsidP="001F22E0">
      <w:pPr>
        <w:pStyle w:val="StandardWeb"/>
      </w:pPr>
      <w:r>
        <w:t xml:space="preserve">78. </w:t>
      </w:r>
      <w:proofErr w:type="spellStart"/>
      <w:r>
        <w:t>Welcker</w:t>
      </w:r>
      <w:proofErr w:type="spellEnd"/>
      <w:r>
        <w:t xml:space="preserve"> </w:t>
      </w:r>
      <w:proofErr w:type="spellStart"/>
      <w:r>
        <w:t>is</w:t>
      </w:r>
      <w:proofErr w:type="spellEnd"/>
      <w:r>
        <w:t xml:space="preserve"> dann ein </w:t>
      </w:r>
      <w:proofErr w:type="spellStart"/>
      <w:r>
        <w:t>rechtschapen</w:t>
      </w:r>
      <w:proofErr w:type="spellEnd"/>
      <w:r>
        <w:t xml:space="preserve"> </w:t>
      </w:r>
      <w:proofErr w:type="spellStart"/>
      <w:r>
        <w:t>Gebedt</w:t>
      </w:r>
      <w:proofErr w:type="spellEnd"/>
      <w:r>
        <w:t xml:space="preserve">, dat </w:t>
      </w:r>
      <w:proofErr w:type="spellStart"/>
      <w:r>
        <w:t>Godt</w:t>
      </w:r>
      <w:proofErr w:type="spellEnd"/>
      <w:r>
        <w:t xml:space="preserve"> verhören </w:t>
      </w:r>
      <w:proofErr w:type="spellStart"/>
      <w:r>
        <w:t>wil</w:t>
      </w:r>
      <w:proofErr w:type="spellEnd"/>
      <w:r>
        <w:t>?</w:t>
      </w:r>
      <w:r>
        <w:br/>
      </w:r>
      <w:proofErr w:type="spellStart"/>
      <w:r>
        <w:rPr>
          <w:rStyle w:val="Fett"/>
        </w:rPr>
        <w:t>DAt</w:t>
      </w:r>
      <w:proofErr w:type="spellEnd"/>
      <w:r>
        <w:rPr>
          <w:rStyle w:val="Fett"/>
        </w:rPr>
        <w:t xml:space="preserve"> </w:t>
      </w:r>
      <w:proofErr w:type="spellStart"/>
      <w:r>
        <w:rPr>
          <w:rStyle w:val="Fett"/>
        </w:rPr>
        <w:t>wy</w:t>
      </w:r>
      <w:proofErr w:type="spellEnd"/>
      <w:r>
        <w:rPr>
          <w:rStyle w:val="Fett"/>
        </w:rPr>
        <w:t xml:space="preserve"> in dem Namen </w:t>
      </w:r>
      <w:proofErr w:type="spellStart"/>
      <w:r>
        <w:rPr>
          <w:rStyle w:val="Fett"/>
        </w:rPr>
        <w:t>CHristi</w:t>
      </w:r>
      <w:proofErr w:type="spellEnd"/>
      <w:r>
        <w:rPr>
          <w:rStyle w:val="Fett"/>
        </w:rPr>
        <w:t xml:space="preserve">, im Geist </w:t>
      </w:r>
      <w:proofErr w:type="spellStart"/>
      <w:r>
        <w:rPr>
          <w:rStyle w:val="Fett"/>
        </w:rPr>
        <w:t>unde</w:t>
      </w:r>
      <w:proofErr w:type="spellEnd"/>
      <w:r>
        <w:rPr>
          <w:rStyle w:val="Fett"/>
        </w:rPr>
        <w:t xml:space="preserve"> </w:t>
      </w:r>
      <w:proofErr w:type="spellStart"/>
      <w:r>
        <w:rPr>
          <w:rStyle w:val="Fett"/>
        </w:rPr>
        <w:t>Warheit</w:t>
      </w:r>
      <w:proofErr w:type="spellEnd"/>
      <w:r>
        <w:rPr>
          <w:rStyle w:val="Fett"/>
        </w:rPr>
        <w:t xml:space="preserve">, van </w:t>
      </w:r>
      <w:proofErr w:type="spellStart"/>
      <w:r>
        <w:rPr>
          <w:rStyle w:val="Fett"/>
        </w:rPr>
        <w:t>Gade</w:t>
      </w:r>
      <w:proofErr w:type="spellEnd"/>
      <w:r>
        <w:rPr>
          <w:rStyle w:val="Fett"/>
        </w:rPr>
        <w:t xml:space="preserve"> dem </w:t>
      </w:r>
      <w:proofErr w:type="spellStart"/>
      <w:r>
        <w:rPr>
          <w:rStyle w:val="Fett"/>
        </w:rPr>
        <w:t>Hemlischen</w:t>
      </w:r>
      <w:proofErr w:type="spellEnd"/>
      <w:r>
        <w:rPr>
          <w:rStyle w:val="Fett"/>
        </w:rPr>
        <w:t xml:space="preserve"> Vader </w:t>
      </w:r>
      <w:proofErr w:type="spellStart"/>
      <w:r>
        <w:rPr>
          <w:rStyle w:val="Fett"/>
        </w:rPr>
        <w:t>bidden</w:t>
      </w:r>
      <w:proofErr w:type="spellEnd"/>
      <w:r>
        <w:rPr>
          <w:rStyle w:val="Fett"/>
        </w:rPr>
        <w:t>.</w:t>
      </w:r>
      <w:r>
        <w:t xml:space="preserve"> </w:t>
      </w:r>
    </w:p>
    <w:p w14:paraId="625279CF" w14:textId="77777777" w:rsidR="001F22E0" w:rsidRDefault="001F22E0" w:rsidP="001F22E0">
      <w:pPr>
        <w:pStyle w:val="StandardWeb"/>
      </w:pPr>
      <w:r>
        <w:t xml:space="preserve">79. Wat </w:t>
      </w:r>
      <w:proofErr w:type="spellStart"/>
      <w:r>
        <w:t>schölen</w:t>
      </w:r>
      <w:proofErr w:type="spellEnd"/>
      <w:r>
        <w:t xml:space="preserve"> </w:t>
      </w:r>
      <w:proofErr w:type="spellStart"/>
      <w:r>
        <w:t>wy</w:t>
      </w:r>
      <w:proofErr w:type="spellEnd"/>
      <w:r>
        <w:t xml:space="preserve"> </w:t>
      </w:r>
      <w:proofErr w:type="spellStart"/>
      <w:r>
        <w:t>bidden</w:t>
      </w:r>
      <w:proofErr w:type="spellEnd"/>
      <w:r>
        <w:t>?</w:t>
      </w:r>
      <w:r>
        <w:br/>
      </w:r>
      <w:proofErr w:type="spellStart"/>
      <w:r>
        <w:rPr>
          <w:rStyle w:val="Fett"/>
        </w:rPr>
        <w:t>DAt</w:t>
      </w:r>
      <w:proofErr w:type="spellEnd"/>
      <w:r>
        <w:rPr>
          <w:rStyle w:val="Fett"/>
        </w:rPr>
        <w:t xml:space="preserve"> wert uns alle, ein </w:t>
      </w:r>
      <w:proofErr w:type="spellStart"/>
      <w:r>
        <w:rPr>
          <w:rStyle w:val="Fett"/>
        </w:rPr>
        <w:t>nha</w:t>
      </w:r>
      <w:proofErr w:type="spellEnd"/>
      <w:r>
        <w:rPr>
          <w:rStyle w:val="Fett"/>
        </w:rPr>
        <w:t xml:space="preserve"> dem andern, </w:t>
      </w:r>
      <w:proofErr w:type="spellStart"/>
      <w:r>
        <w:rPr>
          <w:rStyle w:val="Fett"/>
        </w:rPr>
        <w:t>ordentlick</w:t>
      </w:r>
      <w:proofErr w:type="spellEnd"/>
      <w:r>
        <w:rPr>
          <w:rStyle w:val="Fett"/>
        </w:rPr>
        <w:t xml:space="preserve"> in dem Vader </w:t>
      </w:r>
      <w:proofErr w:type="spellStart"/>
      <w:r>
        <w:rPr>
          <w:rStyle w:val="Fett"/>
        </w:rPr>
        <w:t>unse</w:t>
      </w:r>
      <w:proofErr w:type="spellEnd"/>
      <w:r>
        <w:rPr>
          <w:rStyle w:val="Fett"/>
        </w:rPr>
        <w:t xml:space="preserve">, van dem </w:t>
      </w:r>
      <w:proofErr w:type="spellStart"/>
      <w:r>
        <w:rPr>
          <w:rStyle w:val="Fett"/>
        </w:rPr>
        <w:t>HEren</w:t>
      </w:r>
      <w:proofErr w:type="spellEnd"/>
      <w:r>
        <w:rPr>
          <w:rStyle w:val="Fett"/>
        </w:rPr>
        <w:t xml:space="preserve"> JEsu CHristo </w:t>
      </w:r>
      <w:proofErr w:type="spellStart"/>
      <w:r>
        <w:rPr>
          <w:rStyle w:val="Fett"/>
        </w:rPr>
        <w:t>vervatet</w:t>
      </w:r>
      <w:proofErr w:type="spellEnd"/>
      <w:r>
        <w:rPr>
          <w:rStyle w:val="Fett"/>
        </w:rPr>
        <w:t xml:space="preserve">. </w:t>
      </w:r>
      <w:proofErr w:type="spellStart"/>
      <w:r>
        <w:rPr>
          <w:rStyle w:val="Fett"/>
        </w:rPr>
        <w:t>Wente</w:t>
      </w:r>
      <w:proofErr w:type="spellEnd"/>
      <w:r>
        <w:rPr>
          <w:rStyle w:val="Fett"/>
        </w:rPr>
        <w:t xml:space="preserve"> </w:t>
      </w:r>
      <w:proofErr w:type="spellStart"/>
      <w:r>
        <w:rPr>
          <w:rStyle w:val="Fett"/>
        </w:rPr>
        <w:t>datsulve</w:t>
      </w:r>
      <w:proofErr w:type="spellEnd"/>
      <w:r>
        <w:rPr>
          <w:rStyle w:val="Fett"/>
        </w:rPr>
        <w:t xml:space="preserve"> </w:t>
      </w:r>
      <w:proofErr w:type="spellStart"/>
      <w:r>
        <w:rPr>
          <w:rStyle w:val="Fett"/>
        </w:rPr>
        <w:t>hefft</w:t>
      </w:r>
      <w:proofErr w:type="spellEnd"/>
      <w:r>
        <w:rPr>
          <w:rStyle w:val="Fett"/>
        </w:rPr>
        <w:t xml:space="preserve"> he </w:t>
      </w:r>
      <w:proofErr w:type="spellStart"/>
      <w:r>
        <w:rPr>
          <w:rStyle w:val="Fett"/>
        </w:rPr>
        <w:t>synen</w:t>
      </w:r>
      <w:proofErr w:type="spellEnd"/>
      <w:r>
        <w:rPr>
          <w:rStyle w:val="Fett"/>
        </w:rPr>
        <w:t xml:space="preserve"> Jüngern, als ein </w:t>
      </w:r>
      <w:proofErr w:type="spellStart"/>
      <w:r>
        <w:rPr>
          <w:rStyle w:val="Fett"/>
        </w:rPr>
        <w:t>volkomen</w:t>
      </w:r>
      <w:proofErr w:type="spellEnd"/>
      <w:r>
        <w:rPr>
          <w:rStyle w:val="Fett"/>
        </w:rPr>
        <w:t xml:space="preserve"> </w:t>
      </w:r>
      <w:proofErr w:type="spellStart"/>
      <w:r>
        <w:rPr>
          <w:rStyle w:val="Fett"/>
        </w:rPr>
        <w:t>vorbildt</w:t>
      </w:r>
      <w:proofErr w:type="spellEnd"/>
      <w:r>
        <w:rPr>
          <w:rStyle w:val="Fett"/>
        </w:rPr>
        <w:t xml:space="preserve"> aller </w:t>
      </w:r>
      <w:proofErr w:type="spellStart"/>
      <w:r>
        <w:rPr>
          <w:rStyle w:val="Fett"/>
        </w:rPr>
        <w:t>Christlicken</w:t>
      </w:r>
      <w:proofErr w:type="spellEnd"/>
      <w:r>
        <w:rPr>
          <w:rStyle w:val="Fett"/>
        </w:rPr>
        <w:t xml:space="preserve"> </w:t>
      </w:r>
      <w:proofErr w:type="spellStart"/>
      <w:r>
        <w:rPr>
          <w:rStyle w:val="Fett"/>
        </w:rPr>
        <w:t>Gebeden</w:t>
      </w:r>
      <w:proofErr w:type="spellEnd"/>
      <w:r>
        <w:rPr>
          <w:rStyle w:val="Fett"/>
        </w:rPr>
        <w:t xml:space="preserve"> </w:t>
      </w:r>
      <w:proofErr w:type="spellStart"/>
      <w:r>
        <w:rPr>
          <w:rStyle w:val="Fett"/>
        </w:rPr>
        <w:t>nhagelaten</w:t>
      </w:r>
      <w:proofErr w:type="spellEnd"/>
      <w:r>
        <w:rPr>
          <w:rStyle w:val="Fett"/>
        </w:rPr>
        <w:t xml:space="preserve">: So dat alle </w:t>
      </w:r>
      <w:proofErr w:type="spellStart"/>
      <w:r>
        <w:rPr>
          <w:rStyle w:val="Fett"/>
        </w:rPr>
        <w:t>Gebeden</w:t>
      </w:r>
      <w:proofErr w:type="spellEnd"/>
      <w:r>
        <w:rPr>
          <w:rStyle w:val="Fett"/>
        </w:rPr>
        <w:t xml:space="preserve">, de mit </w:t>
      </w:r>
      <w:proofErr w:type="spellStart"/>
      <w:r>
        <w:rPr>
          <w:rStyle w:val="Fett"/>
        </w:rPr>
        <w:t>dissem</w:t>
      </w:r>
      <w:proofErr w:type="spellEnd"/>
      <w:r>
        <w:rPr>
          <w:rStyle w:val="Fett"/>
        </w:rPr>
        <w:t xml:space="preserve"> vorbilde nicht stemmen, mit recht als </w:t>
      </w:r>
      <w:proofErr w:type="spellStart"/>
      <w:r>
        <w:rPr>
          <w:rStyle w:val="Fett"/>
        </w:rPr>
        <w:t>unchristlicke</w:t>
      </w:r>
      <w:proofErr w:type="spellEnd"/>
      <w:r>
        <w:rPr>
          <w:rStyle w:val="Fett"/>
        </w:rPr>
        <w:t xml:space="preserve"> </w:t>
      </w:r>
      <w:proofErr w:type="spellStart"/>
      <w:r>
        <w:rPr>
          <w:rStyle w:val="Fett"/>
        </w:rPr>
        <w:t>Gebeden</w:t>
      </w:r>
      <w:proofErr w:type="spellEnd"/>
      <w:r>
        <w:rPr>
          <w:rStyle w:val="Fett"/>
        </w:rPr>
        <w:t xml:space="preserve"> geachtet </w:t>
      </w:r>
      <w:proofErr w:type="spellStart"/>
      <w:r>
        <w:rPr>
          <w:rStyle w:val="Fett"/>
        </w:rPr>
        <w:t>unde</w:t>
      </w:r>
      <w:proofErr w:type="spellEnd"/>
      <w:r>
        <w:rPr>
          <w:rStyle w:val="Fett"/>
        </w:rPr>
        <w:t xml:space="preserve"> </w:t>
      </w:r>
      <w:proofErr w:type="spellStart"/>
      <w:r>
        <w:rPr>
          <w:rStyle w:val="Fett"/>
        </w:rPr>
        <w:t>verworpen</w:t>
      </w:r>
      <w:proofErr w:type="spellEnd"/>
      <w:r>
        <w:rPr>
          <w:rStyle w:val="Fett"/>
        </w:rPr>
        <w:t xml:space="preserve"> werden.</w:t>
      </w:r>
      <w:r>
        <w:t xml:space="preserve"> </w:t>
      </w:r>
    </w:p>
    <w:p w14:paraId="1117E473" w14:textId="77777777" w:rsidR="001F22E0" w:rsidRDefault="001F22E0" w:rsidP="001F22E0">
      <w:pPr>
        <w:pStyle w:val="StandardWeb"/>
      </w:pPr>
      <w:r>
        <w:t xml:space="preserve">80. Wo lüdet dat Gebet uns van CHristo gelehret </w:t>
      </w:r>
      <w:proofErr w:type="spellStart"/>
      <w:r>
        <w:t>unde</w:t>
      </w:r>
      <w:proofErr w:type="spellEnd"/>
      <w:r>
        <w:t xml:space="preserve"> </w:t>
      </w:r>
      <w:proofErr w:type="spellStart"/>
      <w:r>
        <w:t>nhagelaten</w:t>
      </w:r>
      <w:proofErr w:type="spellEnd"/>
      <w:r>
        <w:t>?</w:t>
      </w:r>
      <w:r>
        <w:br/>
      </w:r>
      <w:proofErr w:type="spellStart"/>
      <w:r>
        <w:rPr>
          <w:rStyle w:val="Fett"/>
        </w:rPr>
        <w:t>UNse</w:t>
      </w:r>
      <w:proofErr w:type="spellEnd"/>
      <w:r>
        <w:rPr>
          <w:rStyle w:val="Fett"/>
        </w:rPr>
        <w:t xml:space="preserve"> Vader de du bist im </w:t>
      </w:r>
      <w:proofErr w:type="spellStart"/>
      <w:r>
        <w:rPr>
          <w:rStyle w:val="Fett"/>
        </w:rPr>
        <w:t>Hemmel</w:t>
      </w:r>
      <w:proofErr w:type="spellEnd"/>
      <w:r>
        <w:rPr>
          <w:rStyle w:val="Fett"/>
        </w:rPr>
        <w:t xml:space="preserve">. Dyn Name werde </w:t>
      </w:r>
      <w:proofErr w:type="spellStart"/>
      <w:r>
        <w:rPr>
          <w:rStyle w:val="Fett"/>
        </w:rPr>
        <w:t>gehilliget</w:t>
      </w:r>
      <w:proofErr w:type="spellEnd"/>
      <w:r>
        <w:rPr>
          <w:rStyle w:val="Fett"/>
        </w:rPr>
        <w:t xml:space="preserve">. Dyn </w:t>
      </w:r>
      <w:proofErr w:type="spellStart"/>
      <w:r>
        <w:rPr>
          <w:rStyle w:val="Fett"/>
        </w:rPr>
        <w:t>Rycke</w:t>
      </w:r>
      <w:proofErr w:type="spellEnd"/>
      <w:r>
        <w:rPr>
          <w:rStyle w:val="Fett"/>
        </w:rPr>
        <w:t xml:space="preserve"> komme. Dyn </w:t>
      </w:r>
      <w:proofErr w:type="spellStart"/>
      <w:r>
        <w:rPr>
          <w:rStyle w:val="Fett"/>
        </w:rPr>
        <w:t>wille</w:t>
      </w:r>
      <w:proofErr w:type="spellEnd"/>
      <w:r>
        <w:rPr>
          <w:rStyle w:val="Fett"/>
        </w:rPr>
        <w:t xml:space="preserve"> </w:t>
      </w:r>
      <w:proofErr w:type="spellStart"/>
      <w:r>
        <w:rPr>
          <w:rStyle w:val="Fett"/>
        </w:rPr>
        <w:t>geschee</w:t>
      </w:r>
      <w:proofErr w:type="spellEnd"/>
      <w:r>
        <w:rPr>
          <w:rStyle w:val="Fett"/>
        </w:rPr>
        <w:t xml:space="preserve"> </w:t>
      </w:r>
      <w:proofErr w:type="spellStart"/>
      <w:r>
        <w:rPr>
          <w:rStyle w:val="Fett"/>
        </w:rPr>
        <w:t>up</w:t>
      </w:r>
      <w:proofErr w:type="spellEnd"/>
      <w:r>
        <w:rPr>
          <w:rStyle w:val="Fett"/>
        </w:rPr>
        <w:t xml:space="preserve"> Erden, als im </w:t>
      </w:r>
      <w:proofErr w:type="spellStart"/>
      <w:r>
        <w:rPr>
          <w:rStyle w:val="Fett"/>
        </w:rPr>
        <w:t>Hemmel</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dachlick</w:t>
      </w:r>
      <w:proofErr w:type="spellEnd"/>
      <w:r>
        <w:rPr>
          <w:rStyle w:val="Fett"/>
        </w:rPr>
        <w:t xml:space="preserve"> Brodt </w:t>
      </w:r>
      <w:proofErr w:type="spellStart"/>
      <w:r>
        <w:rPr>
          <w:rStyle w:val="Fett"/>
        </w:rPr>
        <w:t>giff</w:t>
      </w:r>
      <w:proofErr w:type="spellEnd"/>
      <w:r>
        <w:rPr>
          <w:rStyle w:val="Fett"/>
        </w:rPr>
        <w:t xml:space="preserve"> uns </w:t>
      </w:r>
      <w:proofErr w:type="spellStart"/>
      <w:r>
        <w:rPr>
          <w:rStyle w:val="Fett"/>
        </w:rPr>
        <w:t>hüden</w:t>
      </w:r>
      <w:proofErr w:type="spellEnd"/>
      <w:r>
        <w:rPr>
          <w:rStyle w:val="Fett"/>
        </w:rPr>
        <w:t xml:space="preserve">. </w:t>
      </w:r>
      <w:proofErr w:type="spellStart"/>
      <w:r>
        <w:rPr>
          <w:rStyle w:val="Fett"/>
        </w:rPr>
        <w:t>Vergiff</w:t>
      </w:r>
      <w:proofErr w:type="spellEnd"/>
      <w:r>
        <w:rPr>
          <w:rStyle w:val="Fett"/>
        </w:rPr>
        <w:t xml:space="preserve"> uns </w:t>
      </w:r>
      <w:proofErr w:type="spellStart"/>
      <w:r>
        <w:rPr>
          <w:rStyle w:val="Fett"/>
        </w:rPr>
        <w:t>unse</w:t>
      </w:r>
      <w:proofErr w:type="spellEnd"/>
      <w:r>
        <w:rPr>
          <w:rStyle w:val="Fett"/>
        </w:rPr>
        <w:t xml:space="preserve"> schulde, als </w:t>
      </w:r>
      <w:proofErr w:type="spellStart"/>
      <w:r>
        <w:rPr>
          <w:rStyle w:val="Fett"/>
        </w:rPr>
        <w:t>wy</w:t>
      </w:r>
      <w:proofErr w:type="spellEnd"/>
      <w:r>
        <w:rPr>
          <w:rStyle w:val="Fett"/>
        </w:rPr>
        <w:t xml:space="preserve"> </w:t>
      </w:r>
      <w:proofErr w:type="spellStart"/>
      <w:r>
        <w:rPr>
          <w:rStyle w:val="Fett"/>
        </w:rPr>
        <w:t>unsen</w:t>
      </w:r>
      <w:proofErr w:type="spellEnd"/>
      <w:r>
        <w:rPr>
          <w:rStyle w:val="Fett"/>
        </w:rPr>
        <w:t xml:space="preserve"> </w:t>
      </w:r>
      <w:proofErr w:type="spellStart"/>
      <w:r>
        <w:rPr>
          <w:rStyle w:val="Fett"/>
        </w:rPr>
        <w:t>Schuldenern</w:t>
      </w:r>
      <w:proofErr w:type="spellEnd"/>
      <w:r>
        <w:rPr>
          <w:rStyle w:val="Fett"/>
        </w:rPr>
        <w:t xml:space="preserve"> </w:t>
      </w:r>
      <w:proofErr w:type="spellStart"/>
      <w:r>
        <w:rPr>
          <w:rStyle w:val="Fett"/>
        </w:rPr>
        <w:t>vergeven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vöre</w:t>
      </w:r>
      <w:proofErr w:type="spellEnd"/>
      <w:r>
        <w:rPr>
          <w:rStyle w:val="Fett"/>
        </w:rPr>
        <w:t xml:space="preserve"> uns nicht in </w:t>
      </w:r>
      <w:proofErr w:type="spellStart"/>
      <w:r>
        <w:rPr>
          <w:rStyle w:val="Fett"/>
        </w:rPr>
        <w:t>Versökinge</w:t>
      </w:r>
      <w:proofErr w:type="spellEnd"/>
      <w:r>
        <w:rPr>
          <w:rStyle w:val="Fett"/>
        </w:rPr>
        <w:t xml:space="preserve">: Sunder erlöse uns van dem bösen. </w:t>
      </w:r>
      <w:proofErr w:type="spellStart"/>
      <w:r>
        <w:rPr>
          <w:rStyle w:val="Fett"/>
        </w:rPr>
        <w:t>Wente</w:t>
      </w:r>
      <w:proofErr w:type="spellEnd"/>
      <w:r>
        <w:rPr>
          <w:rStyle w:val="Fett"/>
        </w:rPr>
        <w:t xml:space="preserve"> </w:t>
      </w:r>
      <w:proofErr w:type="spellStart"/>
      <w:r>
        <w:rPr>
          <w:rStyle w:val="Fett"/>
        </w:rPr>
        <w:t>dyn</w:t>
      </w:r>
      <w:proofErr w:type="spellEnd"/>
      <w:r>
        <w:rPr>
          <w:rStyle w:val="Fett"/>
        </w:rPr>
        <w:t xml:space="preserve"> </w:t>
      </w:r>
      <w:proofErr w:type="spellStart"/>
      <w:r>
        <w:rPr>
          <w:rStyle w:val="Fett"/>
        </w:rPr>
        <w:t>is</w:t>
      </w:r>
      <w:proofErr w:type="spellEnd"/>
      <w:r>
        <w:rPr>
          <w:rStyle w:val="Fett"/>
        </w:rPr>
        <w:t xml:space="preserve"> dat </w:t>
      </w:r>
      <w:proofErr w:type="spellStart"/>
      <w:r>
        <w:rPr>
          <w:rStyle w:val="Fett"/>
        </w:rPr>
        <w:t>Rycke</w:t>
      </w:r>
      <w:proofErr w:type="spellEnd"/>
      <w:r>
        <w:rPr>
          <w:rStyle w:val="Fett"/>
        </w:rPr>
        <w:t xml:space="preserve">, </w:t>
      </w:r>
      <w:proofErr w:type="spellStart"/>
      <w:r>
        <w:rPr>
          <w:rStyle w:val="Fett"/>
        </w:rPr>
        <w:t>unde</w:t>
      </w:r>
      <w:proofErr w:type="spellEnd"/>
      <w:r>
        <w:rPr>
          <w:rStyle w:val="Fett"/>
        </w:rPr>
        <w:t xml:space="preserve"> de Krafft, </w:t>
      </w:r>
      <w:proofErr w:type="spellStart"/>
      <w:r>
        <w:rPr>
          <w:rStyle w:val="Fett"/>
        </w:rPr>
        <w:t>unde</w:t>
      </w:r>
      <w:proofErr w:type="spellEnd"/>
      <w:r>
        <w:rPr>
          <w:rStyle w:val="Fett"/>
        </w:rPr>
        <w:t xml:space="preserve"> de </w:t>
      </w:r>
      <w:proofErr w:type="spellStart"/>
      <w:r>
        <w:rPr>
          <w:rStyle w:val="Fett"/>
        </w:rPr>
        <w:t>Heerlickheit</w:t>
      </w:r>
      <w:proofErr w:type="spellEnd"/>
      <w:r>
        <w:rPr>
          <w:rStyle w:val="Fett"/>
        </w:rPr>
        <w:t xml:space="preserve"> in </w:t>
      </w:r>
      <w:proofErr w:type="spellStart"/>
      <w:r>
        <w:rPr>
          <w:rStyle w:val="Fett"/>
        </w:rPr>
        <w:t>ewicheit</w:t>
      </w:r>
      <w:proofErr w:type="spellEnd"/>
      <w:r>
        <w:rPr>
          <w:rStyle w:val="Fett"/>
        </w:rPr>
        <w:t>. Amen.</w:t>
      </w:r>
      <w:r>
        <w:t xml:space="preserve"> </w:t>
      </w:r>
    </w:p>
    <w:p w14:paraId="5CA3D8FB" w14:textId="77777777" w:rsidR="001F22E0" w:rsidRDefault="001F22E0" w:rsidP="001F22E0">
      <w:pPr>
        <w:pStyle w:val="StandardWeb"/>
      </w:pPr>
      <w:r>
        <w:t xml:space="preserve">81. Wat </w:t>
      </w:r>
      <w:proofErr w:type="spellStart"/>
      <w:r>
        <w:t>lerestu</w:t>
      </w:r>
      <w:proofErr w:type="spellEnd"/>
      <w:r>
        <w:t xml:space="preserve"> </w:t>
      </w:r>
      <w:proofErr w:type="spellStart"/>
      <w:r>
        <w:t>uth</w:t>
      </w:r>
      <w:proofErr w:type="spellEnd"/>
      <w:r>
        <w:t xml:space="preserve"> der </w:t>
      </w:r>
      <w:proofErr w:type="spellStart"/>
      <w:r>
        <w:t>anropinge</w:t>
      </w:r>
      <w:proofErr w:type="spellEnd"/>
      <w:r>
        <w:t xml:space="preserve">, </w:t>
      </w:r>
      <w:proofErr w:type="spellStart"/>
      <w:r>
        <w:t>alse</w:t>
      </w:r>
      <w:proofErr w:type="spellEnd"/>
      <w:r>
        <w:t xml:space="preserve"> du sechst: </w:t>
      </w:r>
      <w:proofErr w:type="spellStart"/>
      <w:r>
        <w:t>Unse</w:t>
      </w:r>
      <w:proofErr w:type="spellEnd"/>
      <w:r>
        <w:t xml:space="preserve"> Vader de du bist im </w:t>
      </w:r>
      <w:proofErr w:type="spellStart"/>
      <w:r>
        <w:t>Hemmel</w:t>
      </w:r>
      <w:proofErr w:type="spellEnd"/>
      <w:r>
        <w:t>?</w:t>
      </w:r>
      <w:r>
        <w:br/>
      </w:r>
      <w:proofErr w:type="spellStart"/>
      <w:r>
        <w:rPr>
          <w:rStyle w:val="Fett"/>
        </w:rPr>
        <w:t>DAt</w:t>
      </w:r>
      <w:proofErr w:type="spellEnd"/>
      <w:r>
        <w:rPr>
          <w:rStyle w:val="Fett"/>
        </w:rPr>
        <w:t xml:space="preserve"> </w:t>
      </w:r>
      <w:proofErr w:type="spellStart"/>
      <w:r>
        <w:rPr>
          <w:rStyle w:val="Fett"/>
        </w:rPr>
        <w:t>ick</w:t>
      </w:r>
      <w:proofErr w:type="spellEnd"/>
      <w:r>
        <w:rPr>
          <w:rStyle w:val="Fett"/>
        </w:rPr>
        <w:t xml:space="preserve"> den </w:t>
      </w:r>
      <w:proofErr w:type="spellStart"/>
      <w:r>
        <w:rPr>
          <w:rStyle w:val="Fett"/>
        </w:rPr>
        <w:t>Almechtigen</w:t>
      </w:r>
      <w:proofErr w:type="spellEnd"/>
      <w:r>
        <w:rPr>
          <w:rStyle w:val="Fett"/>
        </w:rPr>
        <w:t xml:space="preserve"> </w:t>
      </w:r>
      <w:proofErr w:type="spellStart"/>
      <w:r>
        <w:rPr>
          <w:rStyle w:val="Fett"/>
        </w:rPr>
        <w:t>GOdt</w:t>
      </w:r>
      <w:proofErr w:type="spellEnd"/>
      <w:r>
        <w:rPr>
          <w:rStyle w:val="Fett"/>
        </w:rPr>
        <w:t xml:space="preserve"> im </w:t>
      </w:r>
      <w:proofErr w:type="spellStart"/>
      <w:r>
        <w:rPr>
          <w:rStyle w:val="Fett"/>
        </w:rPr>
        <w:t>Hemmel</w:t>
      </w:r>
      <w:proofErr w:type="spellEnd"/>
      <w:r>
        <w:rPr>
          <w:rStyle w:val="Fett"/>
        </w:rPr>
        <w:t xml:space="preserve">, de in CHristo JEsu </w:t>
      </w:r>
      <w:proofErr w:type="spellStart"/>
      <w:r>
        <w:rPr>
          <w:rStyle w:val="Fett"/>
        </w:rPr>
        <w:t>myn</w:t>
      </w:r>
      <w:proofErr w:type="spellEnd"/>
      <w:r>
        <w:rPr>
          <w:rStyle w:val="Fett"/>
        </w:rPr>
        <w:t xml:space="preserve"> </w:t>
      </w:r>
      <w:proofErr w:type="spellStart"/>
      <w:r>
        <w:rPr>
          <w:rStyle w:val="Fett"/>
        </w:rPr>
        <w:t>genedige</w:t>
      </w:r>
      <w:proofErr w:type="spellEnd"/>
      <w:r>
        <w:rPr>
          <w:rStyle w:val="Fett"/>
        </w:rPr>
        <w:t xml:space="preserve"> Vader </w:t>
      </w:r>
      <w:proofErr w:type="spellStart"/>
      <w:r>
        <w:rPr>
          <w:rStyle w:val="Fett"/>
        </w:rPr>
        <w:t>is</w:t>
      </w:r>
      <w:proofErr w:type="spellEnd"/>
      <w:r>
        <w:rPr>
          <w:rStyle w:val="Fett"/>
        </w:rPr>
        <w:t xml:space="preserve">, mit </w:t>
      </w:r>
      <w:proofErr w:type="spellStart"/>
      <w:r>
        <w:rPr>
          <w:rStyle w:val="Fett"/>
        </w:rPr>
        <w:t>Kindtlickem</w:t>
      </w:r>
      <w:proofErr w:type="spellEnd"/>
      <w:r>
        <w:rPr>
          <w:rStyle w:val="Fett"/>
        </w:rPr>
        <w:t xml:space="preserve"> </w:t>
      </w:r>
      <w:proofErr w:type="spellStart"/>
      <w:r>
        <w:rPr>
          <w:rStyle w:val="Fett"/>
        </w:rPr>
        <w:t>vertruwende</w:t>
      </w:r>
      <w:proofErr w:type="spellEnd"/>
      <w:r>
        <w:rPr>
          <w:rStyle w:val="Fett"/>
        </w:rPr>
        <w:t xml:space="preserve"> </w:t>
      </w:r>
      <w:proofErr w:type="spellStart"/>
      <w:r>
        <w:rPr>
          <w:rStyle w:val="Fett"/>
        </w:rPr>
        <w:t>bidden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derhalven</w:t>
      </w:r>
      <w:proofErr w:type="spellEnd"/>
      <w:r>
        <w:rPr>
          <w:rStyle w:val="Fett"/>
        </w:rPr>
        <w:t xml:space="preserve"> van </w:t>
      </w:r>
      <w:proofErr w:type="spellStart"/>
      <w:r>
        <w:rPr>
          <w:rStyle w:val="Fett"/>
        </w:rPr>
        <w:t>syner</w:t>
      </w:r>
      <w:proofErr w:type="spellEnd"/>
      <w:r>
        <w:rPr>
          <w:rStyle w:val="Fett"/>
        </w:rPr>
        <w:t xml:space="preserve"> </w:t>
      </w:r>
      <w:proofErr w:type="spellStart"/>
      <w:r>
        <w:rPr>
          <w:rStyle w:val="Fett"/>
        </w:rPr>
        <w:t>Vederlicken</w:t>
      </w:r>
      <w:proofErr w:type="spellEnd"/>
      <w:r>
        <w:rPr>
          <w:rStyle w:val="Fett"/>
        </w:rPr>
        <w:t xml:space="preserve"> Gunst </w:t>
      </w:r>
      <w:proofErr w:type="spellStart"/>
      <w:r>
        <w:rPr>
          <w:rStyle w:val="Fett"/>
        </w:rPr>
        <w:t>unde</w:t>
      </w:r>
      <w:proofErr w:type="spellEnd"/>
      <w:r>
        <w:rPr>
          <w:rStyle w:val="Fett"/>
        </w:rPr>
        <w:t xml:space="preserve"> </w:t>
      </w:r>
      <w:proofErr w:type="spellStart"/>
      <w:r>
        <w:rPr>
          <w:rStyle w:val="Fett"/>
        </w:rPr>
        <w:t>Almögende</w:t>
      </w:r>
      <w:proofErr w:type="spellEnd"/>
      <w:r>
        <w:rPr>
          <w:rStyle w:val="Fett"/>
        </w:rPr>
        <w:t xml:space="preserve"> Kraft, alles </w:t>
      </w:r>
      <w:proofErr w:type="spellStart"/>
      <w:r>
        <w:rPr>
          <w:rStyle w:val="Fett"/>
        </w:rPr>
        <w:t>wat</w:t>
      </w:r>
      <w:proofErr w:type="spellEnd"/>
      <w:r>
        <w:rPr>
          <w:rStyle w:val="Fett"/>
        </w:rPr>
        <w:t xml:space="preserve"> </w:t>
      </w:r>
      <w:proofErr w:type="spellStart"/>
      <w:r>
        <w:rPr>
          <w:rStyle w:val="Fett"/>
        </w:rPr>
        <w:t>ick</w:t>
      </w:r>
      <w:proofErr w:type="spellEnd"/>
      <w:r>
        <w:rPr>
          <w:rStyle w:val="Fett"/>
        </w:rPr>
        <w:t xml:space="preserve"> </w:t>
      </w:r>
      <w:proofErr w:type="spellStart"/>
      <w:r>
        <w:rPr>
          <w:rStyle w:val="Fett"/>
        </w:rPr>
        <w:t>nha</w:t>
      </w:r>
      <w:proofErr w:type="spellEnd"/>
      <w:r>
        <w:rPr>
          <w:rStyle w:val="Fett"/>
        </w:rPr>
        <w:t xml:space="preserve"> </w:t>
      </w:r>
      <w:proofErr w:type="spellStart"/>
      <w:r>
        <w:rPr>
          <w:rStyle w:val="Fett"/>
        </w:rPr>
        <w:t>unde</w:t>
      </w:r>
      <w:proofErr w:type="spellEnd"/>
      <w:r>
        <w:rPr>
          <w:rStyle w:val="Fett"/>
        </w:rPr>
        <w:t xml:space="preserve"> umme </w:t>
      </w:r>
      <w:proofErr w:type="spellStart"/>
      <w:r>
        <w:rPr>
          <w:rStyle w:val="Fett"/>
        </w:rPr>
        <w:t>CHristi</w:t>
      </w:r>
      <w:proofErr w:type="spellEnd"/>
      <w:r>
        <w:rPr>
          <w:rStyle w:val="Fett"/>
        </w:rPr>
        <w:t xml:space="preserve"> willen </w:t>
      </w:r>
      <w:proofErr w:type="spellStart"/>
      <w:r>
        <w:rPr>
          <w:rStyle w:val="Fett"/>
        </w:rPr>
        <w:t>bidde</w:t>
      </w:r>
      <w:proofErr w:type="spellEnd"/>
      <w:r>
        <w:rPr>
          <w:rStyle w:val="Fett"/>
        </w:rPr>
        <w:t xml:space="preserve">, </w:t>
      </w:r>
      <w:proofErr w:type="spellStart"/>
      <w:r>
        <w:rPr>
          <w:rStyle w:val="Fett"/>
        </w:rPr>
        <w:t>verwachten</w:t>
      </w:r>
      <w:proofErr w:type="spellEnd"/>
      <w:r>
        <w:rPr>
          <w:rStyle w:val="Fett"/>
        </w:rPr>
        <w:t xml:space="preserve"> </w:t>
      </w:r>
      <w:proofErr w:type="spellStart"/>
      <w:r>
        <w:rPr>
          <w:rStyle w:val="Fett"/>
        </w:rPr>
        <w:t>unde</w:t>
      </w:r>
      <w:proofErr w:type="spellEnd"/>
      <w:r>
        <w:rPr>
          <w:rStyle w:val="Fett"/>
        </w:rPr>
        <w:t xml:space="preserve"> erlangen schal.</w:t>
      </w:r>
      <w:r>
        <w:t xml:space="preserve"> </w:t>
      </w:r>
    </w:p>
    <w:p w14:paraId="14C800C9" w14:textId="77777777" w:rsidR="001F22E0" w:rsidRDefault="001F22E0" w:rsidP="001F22E0">
      <w:pPr>
        <w:pStyle w:val="StandardWeb"/>
      </w:pPr>
      <w:r>
        <w:t xml:space="preserve">82. Wat </w:t>
      </w:r>
      <w:proofErr w:type="spellStart"/>
      <w:r>
        <w:t>biddestu</w:t>
      </w:r>
      <w:proofErr w:type="spellEnd"/>
      <w:r>
        <w:t xml:space="preserve"> im ersten </w:t>
      </w:r>
      <w:proofErr w:type="spellStart"/>
      <w:r>
        <w:t>Gebede</w:t>
      </w:r>
      <w:proofErr w:type="spellEnd"/>
      <w:r>
        <w:t xml:space="preserve">, wenn du sechst: </w:t>
      </w:r>
      <w:proofErr w:type="spellStart"/>
      <w:r>
        <w:t>Gehilliget</w:t>
      </w:r>
      <w:proofErr w:type="spellEnd"/>
      <w:r>
        <w:t xml:space="preserve"> werde </w:t>
      </w:r>
      <w:proofErr w:type="spellStart"/>
      <w:r>
        <w:t>dyn</w:t>
      </w:r>
      <w:proofErr w:type="spellEnd"/>
      <w:r>
        <w:t xml:space="preserve"> Name?</w:t>
      </w:r>
      <w:r>
        <w:br/>
      </w:r>
      <w:proofErr w:type="spellStart"/>
      <w:r>
        <w:rPr>
          <w:rStyle w:val="Fett"/>
        </w:rPr>
        <w:t>DAt</w:t>
      </w:r>
      <w:proofErr w:type="spellEnd"/>
      <w:r>
        <w:rPr>
          <w:rStyle w:val="Fett"/>
        </w:rPr>
        <w:t xml:space="preserve"> de Name Gades, </w:t>
      </w:r>
      <w:proofErr w:type="spellStart"/>
      <w:r>
        <w:rPr>
          <w:rStyle w:val="Fett"/>
        </w:rPr>
        <w:t>dorch</w:t>
      </w:r>
      <w:proofErr w:type="spellEnd"/>
      <w:r>
        <w:rPr>
          <w:rStyle w:val="Fett"/>
        </w:rPr>
        <w:t xml:space="preserve"> de reine Predige des </w:t>
      </w:r>
      <w:proofErr w:type="spellStart"/>
      <w:r>
        <w:rPr>
          <w:rStyle w:val="Fett"/>
        </w:rPr>
        <w:t>Godtlicken</w:t>
      </w:r>
      <w:proofErr w:type="spellEnd"/>
      <w:r>
        <w:rPr>
          <w:rStyle w:val="Fett"/>
        </w:rPr>
        <w:t xml:space="preserve"> Wordes, in de </w:t>
      </w:r>
      <w:proofErr w:type="spellStart"/>
      <w:r>
        <w:rPr>
          <w:rStyle w:val="Fett"/>
        </w:rPr>
        <w:t>gantze</w:t>
      </w:r>
      <w:proofErr w:type="spellEnd"/>
      <w:r>
        <w:rPr>
          <w:rStyle w:val="Fett"/>
        </w:rPr>
        <w:t xml:space="preserve"> </w:t>
      </w:r>
      <w:proofErr w:type="spellStart"/>
      <w:r>
        <w:rPr>
          <w:rStyle w:val="Fett"/>
        </w:rPr>
        <w:t>Werldt</w:t>
      </w:r>
      <w:proofErr w:type="spellEnd"/>
      <w:r>
        <w:rPr>
          <w:rStyle w:val="Fett"/>
        </w:rPr>
        <w:t xml:space="preserve"> recht </w:t>
      </w:r>
      <w:proofErr w:type="spellStart"/>
      <w:r>
        <w:rPr>
          <w:rStyle w:val="Fett"/>
        </w:rPr>
        <w:t>erkant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dardorch</w:t>
      </w:r>
      <w:proofErr w:type="spellEnd"/>
      <w:r>
        <w:rPr>
          <w:rStyle w:val="Fett"/>
        </w:rPr>
        <w:t xml:space="preserve"> </w:t>
      </w:r>
      <w:proofErr w:type="spellStart"/>
      <w:r>
        <w:rPr>
          <w:rStyle w:val="Fett"/>
        </w:rPr>
        <w:t>grodt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hillich</w:t>
      </w:r>
      <w:proofErr w:type="spellEnd"/>
      <w:r>
        <w:rPr>
          <w:rStyle w:val="Fett"/>
        </w:rPr>
        <w:t xml:space="preserve"> in aller </w:t>
      </w:r>
      <w:proofErr w:type="spellStart"/>
      <w:r>
        <w:rPr>
          <w:rStyle w:val="Fett"/>
        </w:rPr>
        <w:t>Minschen</w:t>
      </w:r>
      <w:proofErr w:type="spellEnd"/>
      <w:r>
        <w:rPr>
          <w:rStyle w:val="Fett"/>
        </w:rPr>
        <w:t xml:space="preserve"> Herten </w:t>
      </w:r>
      <w:proofErr w:type="spellStart"/>
      <w:r>
        <w:rPr>
          <w:rStyle w:val="Fett"/>
        </w:rPr>
        <w:t>geholden</w:t>
      </w:r>
      <w:proofErr w:type="spellEnd"/>
      <w:r>
        <w:rPr>
          <w:rStyle w:val="Fett"/>
        </w:rPr>
        <w:t xml:space="preserve">, </w:t>
      </w:r>
      <w:proofErr w:type="spellStart"/>
      <w:r>
        <w:rPr>
          <w:rStyle w:val="Fett"/>
        </w:rPr>
        <w:t>unde</w:t>
      </w:r>
      <w:proofErr w:type="spellEnd"/>
      <w:r>
        <w:rPr>
          <w:rStyle w:val="Fett"/>
        </w:rPr>
        <w:t xml:space="preserve"> vor den </w:t>
      </w:r>
      <w:proofErr w:type="spellStart"/>
      <w:r>
        <w:rPr>
          <w:rStyle w:val="Fett"/>
        </w:rPr>
        <w:t>Minschen</w:t>
      </w:r>
      <w:proofErr w:type="spellEnd"/>
      <w:r>
        <w:rPr>
          <w:rStyle w:val="Fett"/>
        </w:rPr>
        <w:t xml:space="preserve"> bekennet werde.</w:t>
      </w:r>
      <w:r>
        <w:t xml:space="preserve"> </w:t>
      </w:r>
    </w:p>
    <w:p w14:paraId="57D2CC33" w14:textId="77777777" w:rsidR="001F22E0" w:rsidRDefault="001F22E0" w:rsidP="001F22E0">
      <w:pPr>
        <w:pStyle w:val="StandardWeb"/>
      </w:pPr>
      <w:r>
        <w:t xml:space="preserve">83. Wat </w:t>
      </w:r>
      <w:proofErr w:type="spellStart"/>
      <w:r>
        <w:t>biddestu</w:t>
      </w:r>
      <w:proofErr w:type="spellEnd"/>
      <w:r>
        <w:t xml:space="preserve"> im andern </w:t>
      </w:r>
      <w:proofErr w:type="spellStart"/>
      <w:r>
        <w:t>Gebede</w:t>
      </w:r>
      <w:proofErr w:type="spellEnd"/>
      <w:r>
        <w:t xml:space="preserve">, wenn du sechst: Dyn </w:t>
      </w:r>
      <w:proofErr w:type="spellStart"/>
      <w:r>
        <w:t>Rycke</w:t>
      </w:r>
      <w:proofErr w:type="spellEnd"/>
      <w:r>
        <w:t xml:space="preserve"> </w:t>
      </w:r>
      <w:proofErr w:type="spellStart"/>
      <w:r>
        <w:t>kome</w:t>
      </w:r>
      <w:proofErr w:type="spellEnd"/>
      <w:r>
        <w:t>?</w:t>
      </w:r>
      <w:r>
        <w:br/>
      </w:r>
      <w:r>
        <w:rPr>
          <w:rStyle w:val="Fett"/>
        </w:rPr>
        <w:t xml:space="preserve">DA de </w:t>
      </w:r>
      <w:proofErr w:type="spellStart"/>
      <w:r>
        <w:rPr>
          <w:rStyle w:val="Fett"/>
        </w:rPr>
        <w:t>Hillige</w:t>
      </w:r>
      <w:proofErr w:type="spellEnd"/>
      <w:r>
        <w:rPr>
          <w:rStyle w:val="Fett"/>
        </w:rPr>
        <w:t xml:space="preserve"> Geist Gades, mit </w:t>
      </w:r>
      <w:proofErr w:type="spellStart"/>
      <w:r>
        <w:rPr>
          <w:rStyle w:val="Fett"/>
        </w:rPr>
        <w:t>synen</w:t>
      </w:r>
      <w:proofErr w:type="spellEnd"/>
      <w:r>
        <w:rPr>
          <w:rStyle w:val="Fett"/>
        </w:rPr>
        <w:t xml:space="preserve"> </w:t>
      </w:r>
      <w:proofErr w:type="spellStart"/>
      <w:r>
        <w:rPr>
          <w:rStyle w:val="Fett"/>
        </w:rPr>
        <w:t>Gaven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denst</w:t>
      </w:r>
      <w:proofErr w:type="spellEnd"/>
      <w:r>
        <w:rPr>
          <w:rStyle w:val="Fett"/>
        </w:rPr>
        <w:t xml:space="preserve">, </w:t>
      </w:r>
      <w:proofErr w:type="spellStart"/>
      <w:r>
        <w:rPr>
          <w:rStyle w:val="Fett"/>
        </w:rPr>
        <w:t>rycklick</w:t>
      </w:r>
      <w:proofErr w:type="spellEnd"/>
      <w:r>
        <w:rPr>
          <w:rStyle w:val="Fett"/>
        </w:rPr>
        <w:t xml:space="preserve"> in </w:t>
      </w:r>
      <w:proofErr w:type="spellStart"/>
      <w:r>
        <w:rPr>
          <w:rStyle w:val="Fett"/>
        </w:rPr>
        <w:t>unde</w:t>
      </w:r>
      <w:proofErr w:type="spellEnd"/>
      <w:r>
        <w:rPr>
          <w:rStyle w:val="Fett"/>
        </w:rPr>
        <w:t xml:space="preserve"> </w:t>
      </w:r>
      <w:proofErr w:type="spellStart"/>
      <w:r>
        <w:rPr>
          <w:rStyle w:val="Fett"/>
        </w:rPr>
        <w:t>manck</w:t>
      </w:r>
      <w:proofErr w:type="spellEnd"/>
      <w:r>
        <w:rPr>
          <w:rStyle w:val="Fett"/>
        </w:rPr>
        <w:t xml:space="preserve"> uns allen wohne, uns regere, </w:t>
      </w:r>
      <w:proofErr w:type="spellStart"/>
      <w:r>
        <w:rPr>
          <w:rStyle w:val="Fett"/>
        </w:rPr>
        <w:t>unde</w:t>
      </w:r>
      <w:proofErr w:type="spellEnd"/>
      <w:r>
        <w:rPr>
          <w:rStyle w:val="Fett"/>
        </w:rPr>
        <w:t xml:space="preserve"> in </w:t>
      </w:r>
      <w:proofErr w:type="spellStart"/>
      <w:r>
        <w:rPr>
          <w:rStyle w:val="Fett"/>
        </w:rPr>
        <w:t>synem</w:t>
      </w:r>
      <w:proofErr w:type="spellEnd"/>
      <w:r>
        <w:rPr>
          <w:rStyle w:val="Fett"/>
        </w:rPr>
        <w:t xml:space="preserve"> </w:t>
      </w:r>
      <w:proofErr w:type="spellStart"/>
      <w:r>
        <w:rPr>
          <w:rStyle w:val="Fett"/>
        </w:rPr>
        <w:t>Rycke</w:t>
      </w:r>
      <w:proofErr w:type="spellEnd"/>
      <w:r>
        <w:rPr>
          <w:rStyle w:val="Fett"/>
        </w:rPr>
        <w:t xml:space="preserve"> </w:t>
      </w:r>
      <w:proofErr w:type="spellStart"/>
      <w:r>
        <w:rPr>
          <w:rStyle w:val="Fett"/>
        </w:rPr>
        <w:t>hyr</w:t>
      </w:r>
      <w:proofErr w:type="spellEnd"/>
      <w:r>
        <w:rPr>
          <w:rStyle w:val="Fett"/>
        </w:rPr>
        <w:t xml:space="preserve"> </w:t>
      </w:r>
      <w:proofErr w:type="spellStart"/>
      <w:r>
        <w:rPr>
          <w:rStyle w:val="Fett"/>
        </w:rPr>
        <w:t>erholde</w:t>
      </w:r>
      <w:proofErr w:type="spellEnd"/>
      <w:r>
        <w:rPr>
          <w:rStyle w:val="Fett"/>
        </w:rPr>
        <w:t xml:space="preserve">, </w:t>
      </w:r>
      <w:proofErr w:type="spellStart"/>
      <w:r>
        <w:rPr>
          <w:rStyle w:val="Fett"/>
        </w:rPr>
        <w:t>beth</w:t>
      </w:r>
      <w:proofErr w:type="spellEnd"/>
      <w:r>
        <w:rPr>
          <w:rStyle w:val="Fett"/>
        </w:rPr>
        <w:t xml:space="preserve"> dat </w:t>
      </w:r>
      <w:proofErr w:type="spellStart"/>
      <w:r>
        <w:rPr>
          <w:rStyle w:val="Fett"/>
        </w:rPr>
        <w:t>wy</w:t>
      </w:r>
      <w:proofErr w:type="spellEnd"/>
      <w:r>
        <w:rPr>
          <w:rStyle w:val="Fett"/>
        </w:rPr>
        <w:t xml:space="preserve"> mit dem </w:t>
      </w:r>
      <w:proofErr w:type="spellStart"/>
      <w:r>
        <w:rPr>
          <w:rStyle w:val="Fett"/>
        </w:rPr>
        <w:t>Lyve</w:t>
      </w:r>
      <w:proofErr w:type="spellEnd"/>
      <w:r>
        <w:rPr>
          <w:rStyle w:val="Fett"/>
        </w:rPr>
        <w:t xml:space="preserve"> </w:t>
      </w:r>
      <w:proofErr w:type="spellStart"/>
      <w:r>
        <w:rPr>
          <w:rStyle w:val="Fett"/>
        </w:rPr>
        <w:t>unde</w:t>
      </w:r>
      <w:proofErr w:type="spellEnd"/>
      <w:r>
        <w:rPr>
          <w:rStyle w:val="Fett"/>
        </w:rPr>
        <w:t xml:space="preserve"> der Seelen </w:t>
      </w:r>
      <w:proofErr w:type="spellStart"/>
      <w:r>
        <w:rPr>
          <w:rStyle w:val="Fett"/>
        </w:rPr>
        <w:t>syn</w:t>
      </w:r>
      <w:proofErr w:type="spellEnd"/>
      <w:r>
        <w:rPr>
          <w:rStyle w:val="Fett"/>
        </w:rPr>
        <w:t xml:space="preserve"> ewige </w:t>
      </w:r>
      <w:proofErr w:type="spellStart"/>
      <w:r>
        <w:rPr>
          <w:rStyle w:val="Fett"/>
        </w:rPr>
        <w:t>Rycke</w:t>
      </w:r>
      <w:proofErr w:type="spellEnd"/>
      <w:r>
        <w:rPr>
          <w:rStyle w:val="Fett"/>
        </w:rPr>
        <w:t xml:space="preserve"> </w:t>
      </w:r>
      <w:proofErr w:type="spellStart"/>
      <w:r>
        <w:rPr>
          <w:rStyle w:val="Fett"/>
        </w:rPr>
        <w:t>erven</w:t>
      </w:r>
      <w:proofErr w:type="spellEnd"/>
      <w:r>
        <w:rPr>
          <w:rStyle w:val="Fett"/>
        </w:rPr>
        <w:t>.</w:t>
      </w:r>
      <w:r>
        <w:t xml:space="preserve"> </w:t>
      </w:r>
    </w:p>
    <w:p w14:paraId="4CF0AEAC" w14:textId="77777777" w:rsidR="001F22E0" w:rsidRDefault="001F22E0" w:rsidP="001F22E0">
      <w:pPr>
        <w:pStyle w:val="StandardWeb"/>
      </w:pPr>
      <w:r>
        <w:t xml:space="preserve">84. Wat </w:t>
      </w:r>
      <w:proofErr w:type="spellStart"/>
      <w:r>
        <w:t>biddestu</w:t>
      </w:r>
      <w:proofErr w:type="spellEnd"/>
      <w:r>
        <w:t xml:space="preserve"> im </w:t>
      </w:r>
      <w:proofErr w:type="spellStart"/>
      <w:r>
        <w:t>drüdden</w:t>
      </w:r>
      <w:proofErr w:type="spellEnd"/>
      <w:r>
        <w:t xml:space="preserve"> </w:t>
      </w:r>
      <w:proofErr w:type="spellStart"/>
      <w:r>
        <w:t>Gebede</w:t>
      </w:r>
      <w:proofErr w:type="spellEnd"/>
      <w:r>
        <w:t xml:space="preserve">, wenn du sechst: Dyn </w:t>
      </w:r>
      <w:proofErr w:type="spellStart"/>
      <w:r>
        <w:t>wille</w:t>
      </w:r>
      <w:proofErr w:type="spellEnd"/>
      <w:r>
        <w:t xml:space="preserve"> </w:t>
      </w:r>
      <w:proofErr w:type="spellStart"/>
      <w:r>
        <w:t>geschee</w:t>
      </w:r>
      <w:proofErr w:type="spellEnd"/>
      <w:r>
        <w:t xml:space="preserve"> </w:t>
      </w:r>
      <w:proofErr w:type="spellStart"/>
      <w:r>
        <w:t>up</w:t>
      </w:r>
      <w:proofErr w:type="spellEnd"/>
      <w:r>
        <w:t xml:space="preserve"> Erden also im </w:t>
      </w:r>
      <w:proofErr w:type="spellStart"/>
      <w:r>
        <w:t>Hemmel</w:t>
      </w:r>
      <w:proofErr w:type="spellEnd"/>
      <w:r>
        <w:t>?</w:t>
      </w:r>
      <w:r>
        <w:br/>
      </w:r>
      <w:proofErr w:type="spellStart"/>
      <w:r>
        <w:rPr>
          <w:rStyle w:val="Fett"/>
        </w:rPr>
        <w:t>DAt</w:t>
      </w:r>
      <w:proofErr w:type="spellEnd"/>
      <w:r>
        <w:rPr>
          <w:rStyle w:val="Fett"/>
        </w:rPr>
        <w:t xml:space="preserve"> </w:t>
      </w:r>
      <w:proofErr w:type="spellStart"/>
      <w:r>
        <w:rPr>
          <w:rStyle w:val="Fett"/>
        </w:rPr>
        <w:t>wy</w:t>
      </w:r>
      <w:proofErr w:type="spellEnd"/>
      <w:r>
        <w:rPr>
          <w:rStyle w:val="Fett"/>
        </w:rPr>
        <w:t xml:space="preserve"> in </w:t>
      </w:r>
      <w:proofErr w:type="spellStart"/>
      <w:r>
        <w:rPr>
          <w:rStyle w:val="Fett"/>
        </w:rPr>
        <w:t>averwinninge</w:t>
      </w:r>
      <w:proofErr w:type="spellEnd"/>
      <w:r>
        <w:rPr>
          <w:rStyle w:val="Fett"/>
        </w:rPr>
        <w:t xml:space="preserve"> </w:t>
      </w:r>
      <w:proofErr w:type="spellStart"/>
      <w:r>
        <w:rPr>
          <w:rStyle w:val="Fett"/>
        </w:rPr>
        <w:t>unses</w:t>
      </w:r>
      <w:proofErr w:type="spellEnd"/>
      <w:r>
        <w:rPr>
          <w:rStyle w:val="Fett"/>
        </w:rPr>
        <w:t xml:space="preserve"> Fleisches, </w:t>
      </w:r>
      <w:proofErr w:type="spellStart"/>
      <w:r>
        <w:rPr>
          <w:rStyle w:val="Fett"/>
        </w:rPr>
        <w:t>tho</w:t>
      </w:r>
      <w:proofErr w:type="spellEnd"/>
      <w:r>
        <w:rPr>
          <w:rStyle w:val="Fett"/>
        </w:rPr>
        <w:t xml:space="preserve"> dem </w:t>
      </w:r>
      <w:proofErr w:type="spellStart"/>
      <w:r>
        <w:rPr>
          <w:rStyle w:val="Fett"/>
        </w:rPr>
        <w:t>guden</w:t>
      </w:r>
      <w:proofErr w:type="spellEnd"/>
      <w:r>
        <w:rPr>
          <w:rStyle w:val="Fett"/>
        </w:rPr>
        <w:t xml:space="preserve"> willen Gades (im </w:t>
      </w:r>
      <w:proofErr w:type="spellStart"/>
      <w:r>
        <w:rPr>
          <w:rStyle w:val="Fett"/>
        </w:rPr>
        <w:t>Gesette</w:t>
      </w:r>
      <w:proofErr w:type="spellEnd"/>
      <w:r>
        <w:rPr>
          <w:rStyle w:val="Fett"/>
        </w:rPr>
        <w:t xml:space="preserve"> und </w:t>
      </w:r>
      <w:proofErr w:type="spellStart"/>
      <w:r>
        <w:rPr>
          <w:rStyle w:val="Fett"/>
        </w:rPr>
        <w:t>Euangelio</w:t>
      </w:r>
      <w:proofErr w:type="spellEnd"/>
      <w:r>
        <w:rPr>
          <w:rStyle w:val="Fett"/>
        </w:rPr>
        <w:t xml:space="preserve"> </w:t>
      </w:r>
      <w:proofErr w:type="spellStart"/>
      <w:r>
        <w:rPr>
          <w:rStyle w:val="Fett"/>
        </w:rPr>
        <w:t>openbaret</w:t>
      </w:r>
      <w:proofErr w:type="spellEnd"/>
      <w:r>
        <w:rPr>
          <w:rStyle w:val="Fett"/>
        </w:rPr>
        <w:t xml:space="preserve">) mögen </w:t>
      </w:r>
      <w:proofErr w:type="spellStart"/>
      <w:r>
        <w:rPr>
          <w:rStyle w:val="Fett"/>
        </w:rPr>
        <w:t>lust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leve</w:t>
      </w:r>
      <w:proofErr w:type="spellEnd"/>
      <w:r>
        <w:rPr>
          <w:rStyle w:val="Fett"/>
        </w:rPr>
        <w:t xml:space="preserve"> </w:t>
      </w:r>
      <w:proofErr w:type="spellStart"/>
      <w:r>
        <w:rPr>
          <w:rStyle w:val="Fett"/>
        </w:rPr>
        <w:t>hebben</w:t>
      </w:r>
      <w:proofErr w:type="spellEnd"/>
      <w:r>
        <w:rPr>
          <w:rStyle w:val="Fett"/>
        </w:rPr>
        <w:t xml:space="preserve">, </w:t>
      </w:r>
      <w:proofErr w:type="spellStart"/>
      <w:r>
        <w:rPr>
          <w:rStyle w:val="Fett"/>
        </w:rPr>
        <w:t>unde</w:t>
      </w:r>
      <w:proofErr w:type="spellEnd"/>
      <w:r>
        <w:rPr>
          <w:rStyle w:val="Fett"/>
        </w:rPr>
        <w:t xml:space="preserve"> in unser </w:t>
      </w:r>
      <w:proofErr w:type="spellStart"/>
      <w:r>
        <w:rPr>
          <w:rStyle w:val="Fett"/>
        </w:rPr>
        <w:t>Gade</w:t>
      </w:r>
      <w:proofErr w:type="spellEnd"/>
      <w:r>
        <w:rPr>
          <w:rStyle w:val="Fett"/>
        </w:rPr>
        <w:t xml:space="preserve"> </w:t>
      </w:r>
      <w:proofErr w:type="spellStart"/>
      <w:r>
        <w:rPr>
          <w:rStyle w:val="Fett"/>
        </w:rPr>
        <w:t>wolgefellige</w:t>
      </w:r>
      <w:proofErr w:type="spellEnd"/>
      <w:r>
        <w:rPr>
          <w:rStyle w:val="Fett"/>
        </w:rPr>
        <w:t xml:space="preserve"> </w:t>
      </w:r>
      <w:proofErr w:type="spellStart"/>
      <w:r>
        <w:rPr>
          <w:rStyle w:val="Fett"/>
        </w:rPr>
        <w:t>beropinge</w:t>
      </w:r>
      <w:proofErr w:type="spellEnd"/>
      <w:r>
        <w:rPr>
          <w:rStyle w:val="Fett"/>
        </w:rPr>
        <w:t xml:space="preserve">, in </w:t>
      </w:r>
      <w:proofErr w:type="spellStart"/>
      <w:r>
        <w:rPr>
          <w:rStyle w:val="Fett"/>
        </w:rPr>
        <w:t>vollenkomen</w:t>
      </w:r>
      <w:proofErr w:type="spellEnd"/>
      <w:r>
        <w:rPr>
          <w:rStyle w:val="Fett"/>
        </w:rPr>
        <w:t xml:space="preserve"> gehorsam wandern, wo de Engel im </w:t>
      </w:r>
      <w:proofErr w:type="spellStart"/>
      <w:r>
        <w:rPr>
          <w:rStyle w:val="Fett"/>
        </w:rPr>
        <w:t>Hemmel</w:t>
      </w:r>
      <w:proofErr w:type="spellEnd"/>
      <w:r>
        <w:rPr>
          <w:rStyle w:val="Fett"/>
        </w:rPr>
        <w:t>.</w:t>
      </w:r>
      <w:r>
        <w:t xml:space="preserve"> </w:t>
      </w:r>
    </w:p>
    <w:p w14:paraId="4869D6C6" w14:textId="77777777" w:rsidR="001F22E0" w:rsidRDefault="001F22E0" w:rsidP="001F22E0">
      <w:pPr>
        <w:pStyle w:val="StandardWeb"/>
      </w:pPr>
      <w:r>
        <w:t xml:space="preserve">85. </w:t>
      </w:r>
      <w:proofErr w:type="spellStart"/>
      <w:r>
        <w:t>Biddestu</w:t>
      </w:r>
      <w:proofErr w:type="spellEnd"/>
      <w:r>
        <w:t xml:space="preserve"> denn in </w:t>
      </w:r>
      <w:proofErr w:type="spellStart"/>
      <w:r>
        <w:t>dissen</w:t>
      </w:r>
      <w:proofErr w:type="spellEnd"/>
      <w:r>
        <w:t xml:space="preserve"> </w:t>
      </w:r>
      <w:proofErr w:type="spellStart"/>
      <w:r>
        <w:t>dren</w:t>
      </w:r>
      <w:proofErr w:type="spellEnd"/>
      <w:r>
        <w:t xml:space="preserve"> </w:t>
      </w:r>
      <w:proofErr w:type="spellStart"/>
      <w:r>
        <w:t>Gebeden</w:t>
      </w:r>
      <w:proofErr w:type="spellEnd"/>
      <w:r>
        <w:t xml:space="preserve"> </w:t>
      </w:r>
      <w:proofErr w:type="spellStart"/>
      <w:r>
        <w:t>tho</w:t>
      </w:r>
      <w:proofErr w:type="spellEnd"/>
      <w:r>
        <w:t xml:space="preserve"> </w:t>
      </w:r>
      <w:proofErr w:type="spellStart"/>
      <w:r>
        <w:t>gelick</w:t>
      </w:r>
      <w:proofErr w:type="spellEnd"/>
      <w:r>
        <w:t xml:space="preserve">, </w:t>
      </w:r>
      <w:proofErr w:type="spellStart"/>
      <w:r>
        <w:t>allent</w:t>
      </w:r>
      <w:proofErr w:type="spellEnd"/>
      <w:r>
        <w:t xml:space="preserve"> </w:t>
      </w:r>
      <w:proofErr w:type="spellStart"/>
      <w:r>
        <w:t>wat</w:t>
      </w:r>
      <w:proofErr w:type="spellEnd"/>
      <w:r>
        <w:t xml:space="preserve"> </w:t>
      </w:r>
      <w:proofErr w:type="spellStart"/>
      <w:r>
        <w:t>thor</w:t>
      </w:r>
      <w:proofErr w:type="spellEnd"/>
      <w:r>
        <w:t xml:space="preserve"> Ehren Gades </w:t>
      </w:r>
      <w:proofErr w:type="spellStart"/>
      <w:r>
        <w:t>unde</w:t>
      </w:r>
      <w:proofErr w:type="spellEnd"/>
      <w:r>
        <w:t xml:space="preserve"> </w:t>
      </w:r>
      <w:proofErr w:type="spellStart"/>
      <w:r>
        <w:t>thor</w:t>
      </w:r>
      <w:proofErr w:type="spellEnd"/>
      <w:r>
        <w:t xml:space="preserve"> </w:t>
      </w:r>
      <w:proofErr w:type="spellStart"/>
      <w:r>
        <w:t>wolvart</w:t>
      </w:r>
      <w:proofErr w:type="spellEnd"/>
      <w:r>
        <w:t xml:space="preserve"> unser </w:t>
      </w:r>
      <w:proofErr w:type="spellStart"/>
      <w:r>
        <w:t>Salicheit</w:t>
      </w:r>
      <w:proofErr w:type="spellEnd"/>
      <w:r>
        <w:t xml:space="preserve"> höret?</w:t>
      </w:r>
      <w:r>
        <w:br/>
      </w:r>
      <w:r>
        <w:rPr>
          <w:rStyle w:val="Fett"/>
        </w:rPr>
        <w:t xml:space="preserve">JA: </w:t>
      </w:r>
      <w:proofErr w:type="spellStart"/>
      <w:r>
        <w:rPr>
          <w:rStyle w:val="Fett"/>
        </w:rPr>
        <w:t>Wente</w:t>
      </w:r>
      <w:proofErr w:type="spellEnd"/>
      <w:r>
        <w:rPr>
          <w:rStyle w:val="Fett"/>
        </w:rPr>
        <w:t xml:space="preserve"> </w:t>
      </w:r>
      <w:proofErr w:type="spellStart"/>
      <w:r>
        <w:rPr>
          <w:rStyle w:val="Fett"/>
        </w:rPr>
        <w:t>my</w:t>
      </w:r>
      <w:proofErr w:type="spellEnd"/>
      <w:r>
        <w:rPr>
          <w:rStyle w:val="Fett"/>
        </w:rPr>
        <w:t xml:space="preserve"> </w:t>
      </w:r>
      <w:proofErr w:type="spellStart"/>
      <w:r>
        <w:rPr>
          <w:rStyle w:val="Fett"/>
        </w:rPr>
        <w:t>könen</w:t>
      </w:r>
      <w:proofErr w:type="spellEnd"/>
      <w:r>
        <w:rPr>
          <w:rStyle w:val="Fett"/>
        </w:rPr>
        <w:t xml:space="preserve"> nicht </w:t>
      </w:r>
      <w:proofErr w:type="spellStart"/>
      <w:r>
        <w:rPr>
          <w:rStyle w:val="Fett"/>
        </w:rPr>
        <w:t>bidden</w:t>
      </w:r>
      <w:proofErr w:type="spellEnd"/>
      <w:r>
        <w:rPr>
          <w:rStyle w:val="Fett"/>
        </w:rPr>
        <w:t xml:space="preserve">, dat Gades Ehre in uns </w:t>
      </w:r>
      <w:proofErr w:type="spellStart"/>
      <w:r>
        <w:rPr>
          <w:rStyle w:val="Fett"/>
        </w:rPr>
        <w:t>unde</w:t>
      </w:r>
      <w:proofErr w:type="spellEnd"/>
      <w:r>
        <w:rPr>
          <w:rStyle w:val="Fett"/>
        </w:rPr>
        <w:t xml:space="preserve"> </w:t>
      </w:r>
      <w:proofErr w:type="spellStart"/>
      <w:r>
        <w:rPr>
          <w:rStyle w:val="Fett"/>
        </w:rPr>
        <w:t>by</w:t>
      </w:r>
      <w:proofErr w:type="spellEnd"/>
      <w:r>
        <w:rPr>
          <w:rStyle w:val="Fett"/>
        </w:rPr>
        <w:t xml:space="preserve"> uns gefordert werde, </w:t>
      </w:r>
      <w:proofErr w:type="spellStart"/>
      <w:r>
        <w:rPr>
          <w:rStyle w:val="Fett"/>
        </w:rPr>
        <w:t>effte</w:t>
      </w:r>
      <w:proofErr w:type="spellEnd"/>
      <w:r>
        <w:rPr>
          <w:rStyle w:val="Fett"/>
        </w:rPr>
        <w:t xml:space="preserve"> </w:t>
      </w:r>
      <w:proofErr w:type="spellStart"/>
      <w:r>
        <w:rPr>
          <w:rStyle w:val="Fett"/>
        </w:rPr>
        <w:t>wy</w:t>
      </w:r>
      <w:proofErr w:type="spellEnd"/>
      <w:r>
        <w:rPr>
          <w:rStyle w:val="Fett"/>
        </w:rPr>
        <w:t xml:space="preserve"> </w:t>
      </w:r>
      <w:proofErr w:type="spellStart"/>
      <w:r>
        <w:rPr>
          <w:rStyle w:val="Fett"/>
        </w:rPr>
        <w:t>bidden</w:t>
      </w:r>
      <w:proofErr w:type="spellEnd"/>
      <w:r>
        <w:rPr>
          <w:rStyle w:val="Fett"/>
        </w:rPr>
        <w:t xml:space="preserve"> </w:t>
      </w:r>
      <w:proofErr w:type="spellStart"/>
      <w:r>
        <w:rPr>
          <w:rStyle w:val="Fett"/>
        </w:rPr>
        <w:t>mede</w:t>
      </w:r>
      <w:proofErr w:type="spellEnd"/>
      <w:r>
        <w:rPr>
          <w:rStyle w:val="Fett"/>
        </w:rPr>
        <w:t xml:space="preserve"> </w:t>
      </w:r>
      <w:proofErr w:type="spellStart"/>
      <w:r>
        <w:rPr>
          <w:rStyle w:val="Fett"/>
        </w:rPr>
        <w:t>allent</w:t>
      </w:r>
      <w:proofErr w:type="spellEnd"/>
      <w:r>
        <w:rPr>
          <w:rStyle w:val="Fett"/>
        </w:rPr>
        <w:t xml:space="preserve"> </w:t>
      </w:r>
      <w:proofErr w:type="spellStart"/>
      <w:r>
        <w:rPr>
          <w:rStyle w:val="Fett"/>
        </w:rPr>
        <w:t>wath</w:t>
      </w:r>
      <w:proofErr w:type="spellEnd"/>
      <w:r>
        <w:rPr>
          <w:rStyle w:val="Fett"/>
        </w:rPr>
        <w:t xml:space="preserve"> </w:t>
      </w:r>
      <w:proofErr w:type="spellStart"/>
      <w:r>
        <w:rPr>
          <w:rStyle w:val="Fett"/>
        </w:rPr>
        <w:t>tho</w:t>
      </w:r>
      <w:proofErr w:type="spellEnd"/>
      <w:r>
        <w:rPr>
          <w:rStyle w:val="Fett"/>
        </w:rPr>
        <w:t xml:space="preserve"> unser </w:t>
      </w:r>
      <w:proofErr w:type="spellStart"/>
      <w:r>
        <w:rPr>
          <w:rStyle w:val="Fett"/>
        </w:rPr>
        <w:t>Salicheit</w:t>
      </w:r>
      <w:proofErr w:type="spellEnd"/>
      <w:r>
        <w:rPr>
          <w:rStyle w:val="Fett"/>
        </w:rPr>
        <w:t xml:space="preserve"> </w:t>
      </w:r>
      <w:proofErr w:type="spellStart"/>
      <w:r>
        <w:rPr>
          <w:rStyle w:val="Fett"/>
        </w:rPr>
        <w:t>nödich</w:t>
      </w:r>
      <w:proofErr w:type="spellEnd"/>
      <w:r>
        <w:rPr>
          <w:rStyle w:val="Fett"/>
        </w:rPr>
        <w:t xml:space="preserve"> </w:t>
      </w:r>
      <w:proofErr w:type="spellStart"/>
      <w:r>
        <w:rPr>
          <w:rStyle w:val="Fett"/>
        </w:rPr>
        <w:t>is</w:t>
      </w:r>
      <w:proofErr w:type="spellEnd"/>
      <w:r>
        <w:rPr>
          <w:rStyle w:val="Fett"/>
        </w:rPr>
        <w:t xml:space="preserve">: Alse </w:t>
      </w:r>
      <w:proofErr w:type="spellStart"/>
      <w:r>
        <w:rPr>
          <w:rStyle w:val="Fett"/>
        </w:rPr>
        <w:t>Gelove</w:t>
      </w:r>
      <w:proofErr w:type="spellEnd"/>
      <w:r>
        <w:rPr>
          <w:rStyle w:val="Fett"/>
        </w:rPr>
        <w:t xml:space="preserve">, </w:t>
      </w:r>
      <w:proofErr w:type="spellStart"/>
      <w:r>
        <w:rPr>
          <w:rStyle w:val="Fett"/>
        </w:rPr>
        <w:t>Hopninge</w:t>
      </w:r>
      <w:proofErr w:type="spellEnd"/>
      <w:r>
        <w:rPr>
          <w:rStyle w:val="Fett"/>
        </w:rPr>
        <w:t xml:space="preserve"> </w:t>
      </w:r>
      <w:proofErr w:type="spellStart"/>
      <w:r>
        <w:rPr>
          <w:rStyle w:val="Fett"/>
        </w:rPr>
        <w:t>unde</w:t>
      </w:r>
      <w:proofErr w:type="spellEnd"/>
      <w:r>
        <w:rPr>
          <w:rStyle w:val="Fett"/>
        </w:rPr>
        <w:t xml:space="preserve"> Leve, war </w:t>
      </w:r>
      <w:proofErr w:type="spellStart"/>
      <w:r>
        <w:rPr>
          <w:rStyle w:val="Fett"/>
        </w:rPr>
        <w:t>dorch</w:t>
      </w:r>
      <w:proofErr w:type="spellEnd"/>
      <w:r>
        <w:rPr>
          <w:rStyle w:val="Fett"/>
        </w:rPr>
        <w:t xml:space="preserve"> Gades Ehre </w:t>
      </w:r>
      <w:proofErr w:type="spellStart"/>
      <w:r>
        <w:rPr>
          <w:rStyle w:val="Fett"/>
        </w:rPr>
        <w:t>by</w:t>
      </w:r>
      <w:proofErr w:type="spellEnd"/>
      <w:r>
        <w:rPr>
          <w:rStyle w:val="Fett"/>
        </w:rPr>
        <w:t xml:space="preserve"> uns, </w:t>
      </w:r>
      <w:proofErr w:type="spellStart"/>
      <w:r>
        <w:rPr>
          <w:rStyle w:val="Fett"/>
        </w:rPr>
        <w:t>unde</w:t>
      </w:r>
      <w:proofErr w:type="spellEnd"/>
      <w:r>
        <w:rPr>
          <w:rStyle w:val="Fett"/>
        </w:rPr>
        <w:t xml:space="preserve"> </w:t>
      </w:r>
      <w:proofErr w:type="spellStart"/>
      <w:r>
        <w:rPr>
          <w:rStyle w:val="Fett"/>
        </w:rPr>
        <w:t>ock</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Salicheit</w:t>
      </w:r>
      <w:proofErr w:type="spellEnd"/>
      <w:r>
        <w:rPr>
          <w:rStyle w:val="Fett"/>
        </w:rPr>
        <w:t xml:space="preserve"> </w:t>
      </w:r>
      <w:proofErr w:type="spellStart"/>
      <w:r>
        <w:rPr>
          <w:rStyle w:val="Fett"/>
        </w:rPr>
        <w:t>gesocht</w:t>
      </w:r>
      <w:proofErr w:type="spellEnd"/>
      <w:r>
        <w:rPr>
          <w:rStyle w:val="Fett"/>
        </w:rPr>
        <w:t xml:space="preserve"> wert.</w:t>
      </w:r>
      <w:r>
        <w:t xml:space="preserve"> </w:t>
      </w:r>
    </w:p>
    <w:p w14:paraId="1F613F0D" w14:textId="77777777" w:rsidR="001F22E0" w:rsidRDefault="001F22E0" w:rsidP="001F22E0">
      <w:pPr>
        <w:pStyle w:val="StandardWeb"/>
      </w:pPr>
      <w:r>
        <w:t xml:space="preserve">86. Wat </w:t>
      </w:r>
      <w:proofErr w:type="spellStart"/>
      <w:r>
        <w:t>biddestu</w:t>
      </w:r>
      <w:proofErr w:type="spellEnd"/>
      <w:r>
        <w:t xml:space="preserve"> im </w:t>
      </w:r>
      <w:proofErr w:type="spellStart"/>
      <w:r>
        <w:t>vehrden</w:t>
      </w:r>
      <w:proofErr w:type="spellEnd"/>
      <w:r>
        <w:t xml:space="preserve"> </w:t>
      </w:r>
      <w:proofErr w:type="spellStart"/>
      <w:r>
        <w:t>Gebede</w:t>
      </w:r>
      <w:proofErr w:type="spellEnd"/>
      <w:r>
        <w:t xml:space="preserve"> wenn du sechst: </w:t>
      </w:r>
      <w:proofErr w:type="spellStart"/>
      <w:r>
        <w:t>Giff</w:t>
      </w:r>
      <w:proofErr w:type="spellEnd"/>
      <w:r>
        <w:t xml:space="preserve"> uns </w:t>
      </w:r>
      <w:proofErr w:type="spellStart"/>
      <w:r>
        <w:t>hüden</w:t>
      </w:r>
      <w:proofErr w:type="spellEnd"/>
      <w:r>
        <w:t xml:space="preserve"> </w:t>
      </w:r>
      <w:proofErr w:type="spellStart"/>
      <w:r>
        <w:t>unse</w:t>
      </w:r>
      <w:proofErr w:type="spellEnd"/>
      <w:r>
        <w:t xml:space="preserve"> </w:t>
      </w:r>
      <w:proofErr w:type="spellStart"/>
      <w:r>
        <w:t>dachlicke</w:t>
      </w:r>
      <w:proofErr w:type="spellEnd"/>
      <w:r>
        <w:t xml:space="preserve"> Brodt?</w:t>
      </w:r>
      <w:r>
        <w:br/>
      </w:r>
      <w:proofErr w:type="spellStart"/>
      <w:r>
        <w:rPr>
          <w:rStyle w:val="Fett"/>
        </w:rPr>
        <w:t>DAt</w:t>
      </w:r>
      <w:proofErr w:type="spellEnd"/>
      <w:r>
        <w:rPr>
          <w:rStyle w:val="Fett"/>
        </w:rPr>
        <w:t xml:space="preserve"> </w:t>
      </w:r>
      <w:proofErr w:type="spellStart"/>
      <w:r>
        <w:rPr>
          <w:rStyle w:val="Fett"/>
        </w:rPr>
        <w:t>wy</w:t>
      </w:r>
      <w:proofErr w:type="spellEnd"/>
      <w:r>
        <w:rPr>
          <w:rStyle w:val="Fett"/>
        </w:rPr>
        <w:t xml:space="preserve"> alles, </w:t>
      </w:r>
      <w:proofErr w:type="spellStart"/>
      <w:r>
        <w:rPr>
          <w:rStyle w:val="Fett"/>
        </w:rPr>
        <w:t>wat</w:t>
      </w:r>
      <w:proofErr w:type="spellEnd"/>
      <w:r>
        <w:rPr>
          <w:rStyle w:val="Fett"/>
        </w:rPr>
        <w:t xml:space="preserve"> </w:t>
      </w:r>
      <w:proofErr w:type="spellStart"/>
      <w:r>
        <w:rPr>
          <w:rStyle w:val="Fett"/>
        </w:rPr>
        <w:t>thor</w:t>
      </w:r>
      <w:proofErr w:type="spellEnd"/>
      <w:r>
        <w:rPr>
          <w:rStyle w:val="Fett"/>
        </w:rPr>
        <w:t xml:space="preserve"> </w:t>
      </w:r>
      <w:proofErr w:type="spellStart"/>
      <w:r>
        <w:rPr>
          <w:rStyle w:val="Fett"/>
        </w:rPr>
        <w:t>nodtrufftigen</w:t>
      </w:r>
      <w:proofErr w:type="spellEnd"/>
      <w:r>
        <w:rPr>
          <w:rStyle w:val="Fett"/>
        </w:rPr>
        <w:t xml:space="preserve"> </w:t>
      </w:r>
      <w:proofErr w:type="spellStart"/>
      <w:r>
        <w:rPr>
          <w:rStyle w:val="Fett"/>
        </w:rPr>
        <w:t>underholdinge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wolvart</w:t>
      </w:r>
      <w:proofErr w:type="spellEnd"/>
      <w:r>
        <w:rPr>
          <w:rStyle w:val="Fett"/>
        </w:rPr>
        <w:t xml:space="preserve"> des </w:t>
      </w:r>
      <w:proofErr w:type="spellStart"/>
      <w:r>
        <w:rPr>
          <w:rStyle w:val="Fett"/>
        </w:rPr>
        <w:t>tydtlicken</w:t>
      </w:r>
      <w:proofErr w:type="spellEnd"/>
      <w:r>
        <w:rPr>
          <w:rStyle w:val="Fett"/>
        </w:rPr>
        <w:t xml:space="preserve"> </w:t>
      </w:r>
      <w:proofErr w:type="spellStart"/>
      <w:r>
        <w:rPr>
          <w:rStyle w:val="Fett"/>
        </w:rPr>
        <w:t>Levnedes</w:t>
      </w:r>
      <w:proofErr w:type="spellEnd"/>
      <w:r>
        <w:rPr>
          <w:rStyle w:val="Fett"/>
        </w:rPr>
        <w:t xml:space="preserve">, vor uns </w:t>
      </w:r>
      <w:proofErr w:type="spellStart"/>
      <w:r>
        <w:rPr>
          <w:rStyle w:val="Fett"/>
        </w:rPr>
        <w:t>unde</w:t>
      </w:r>
      <w:proofErr w:type="spellEnd"/>
      <w:r>
        <w:rPr>
          <w:rStyle w:val="Fett"/>
        </w:rPr>
        <w:t xml:space="preserve"> </w:t>
      </w:r>
      <w:proofErr w:type="spellStart"/>
      <w:r>
        <w:rPr>
          <w:rStyle w:val="Fett"/>
        </w:rPr>
        <w:t>unsen</w:t>
      </w:r>
      <w:proofErr w:type="spellEnd"/>
      <w:r>
        <w:rPr>
          <w:rStyle w:val="Fett"/>
        </w:rPr>
        <w:t xml:space="preserve"> </w:t>
      </w:r>
      <w:proofErr w:type="spellStart"/>
      <w:r>
        <w:rPr>
          <w:rStyle w:val="Fett"/>
        </w:rPr>
        <w:t>negesten</w:t>
      </w:r>
      <w:proofErr w:type="spellEnd"/>
      <w:r>
        <w:rPr>
          <w:rStyle w:val="Fett"/>
        </w:rPr>
        <w:t xml:space="preserve"> </w:t>
      </w:r>
      <w:proofErr w:type="spellStart"/>
      <w:r>
        <w:rPr>
          <w:rStyle w:val="Fett"/>
        </w:rPr>
        <w:t>denet</w:t>
      </w:r>
      <w:proofErr w:type="spellEnd"/>
      <w:r>
        <w:rPr>
          <w:rStyle w:val="Fett"/>
        </w:rPr>
        <w:t xml:space="preserve">, </w:t>
      </w:r>
      <w:proofErr w:type="spellStart"/>
      <w:r>
        <w:rPr>
          <w:rStyle w:val="Fett"/>
        </w:rPr>
        <w:t>alse</w:t>
      </w:r>
      <w:proofErr w:type="spellEnd"/>
      <w:r>
        <w:rPr>
          <w:rStyle w:val="Fett"/>
        </w:rPr>
        <w:t xml:space="preserve"> Kost </w:t>
      </w:r>
      <w:proofErr w:type="spellStart"/>
      <w:r>
        <w:rPr>
          <w:rStyle w:val="Fett"/>
        </w:rPr>
        <w:t>unde</w:t>
      </w:r>
      <w:proofErr w:type="spellEnd"/>
      <w:r>
        <w:rPr>
          <w:rStyle w:val="Fett"/>
        </w:rPr>
        <w:t xml:space="preserve"> </w:t>
      </w:r>
      <w:proofErr w:type="spellStart"/>
      <w:r>
        <w:rPr>
          <w:rStyle w:val="Fett"/>
        </w:rPr>
        <w:t>Kleder</w:t>
      </w:r>
      <w:proofErr w:type="spellEnd"/>
      <w:r>
        <w:rPr>
          <w:rStyle w:val="Fett"/>
        </w:rPr>
        <w:t xml:space="preserve">, Frede </w:t>
      </w:r>
      <w:proofErr w:type="spellStart"/>
      <w:r>
        <w:rPr>
          <w:rStyle w:val="Fett"/>
        </w:rPr>
        <w:t>unde</w:t>
      </w:r>
      <w:proofErr w:type="spellEnd"/>
      <w:r>
        <w:rPr>
          <w:rStyle w:val="Fett"/>
        </w:rPr>
        <w:t xml:space="preserve"> </w:t>
      </w:r>
      <w:proofErr w:type="spellStart"/>
      <w:r>
        <w:rPr>
          <w:rStyle w:val="Fett"/>
        </w:rPr>
        <w:t>gesuntheit</w:t>
      </w:r>
      <w:proofErr w:type="spellEnd"/>
      <w:r>
        <w:rPr>
          <w:rStyle w:val="Fett"/>
        </w:rPr>
        <w:t xml:space="preserve">, mögen erlangen, so ferne </w:t>
      </w:r>
      <w:proofErr w:type="spellStart"/>
      <w:r>
        <w:rPr>
          <w:rStyle w:val="Fett"/>
        </w:rPr>
        <w:t>idt</w:t>
      </w:r>
      <w:proofErr w:type="spellEnd"/>
      <w:r>
        <w:rPr>
          <w:rStyle w:val="Fett"/>
        </w:rPr>
        <w:t xml:space="preserve"> uns </w:t>
      </w:r>
      <w:proofErr w:type="spellStart"/>
      <w:r>
        <w:rPr>
          <w:rStyle w:val="Fett"/>
        </w:rPr>
        <w:t>Salich</w:t>
      </w:r>
      <w:proofErr w:type="spellEnd"/>
      <w:r>
        <w:rPr>
          <w:rStyle w:val="Fett"/>
        </w:rPr>
        <w:t xml:space="preserve"> </w:t>
      </w:r>
      <w:proofErr w:type="spellStart"/>
      <w:r>
        <w:rPr>
          <w:rStyle w:val="Fett"/>
        </w:rPr>
        <w:t>is</w:t>
      </w:r>
      <w:proofErr w:type="spellEnd"/>
      <w:r>
        <w:rPr>
          <w:rStyle w:val="Fett"/>
        </w:rPr>
        <w:t>.</w:t>
      </w:r>
      <w:r>
        <w:t xml:space="preserve"> </w:t>
      </w:r>
    </w:p>
    <w:p w14:paraId="70BC9662" w14:textId="77777777" w:rsidR="001F22E0" w:rsidRDefault="001F22E0" w:rsidP="001F22E0">
      <w:pPr>
        <w:pStyle w:val="StandardWeb"/>
      </w:pPr>
      <w:r>
        <w:t xml:space="preserve">87. Wat </w:t>
      </w:r>
      <w:proofErr w:type="spellStart"/>
      <w:r>
        <w:t>vermanen</w:t>
      </w:r>
      <w:proofErr w:type="spellEnd"/>
      <w:r>
        <w:t xml:space="preserve"> </w:t>
      </w:r>
      <w:proofErr w:type="spellStart"/>
      <w:r>
        <w:t>dy</w:t>
      </w:r>
      <w:proofErr w:type="spellEnd"/>
      <w:r>
        <w:t xml:space="preserve"> de </w:t>
      </w:r>
      <w:proofErr w:type="spellStart"/>
      <w:r>
        <w:t>wörde</w:t>
      </w:r>
      <w:proofErr w:type="spellEnd"/>
      <w:r>
        <w:t xml:space="preserve"> </w:t>
      </w:r>
      <w:proofErr w:type="spellStart"/>
      <w:r>
        <w:t>disses</w:t>
      </w:r>
      <w:proofErr w:type="spellEnd"/>
      <w:r>
        <w:t xml:space="preserve"> </w:t>
      </w:r>
      <w:proofErr w:type="spellStart"/>
      <w:r>
        <w:t>Gebedes</w:t>
      </w:r>
      <w:proofErr w:type="spellEnd"/>
      <w:r>
        <w:t>?</w:t>
      </w:r>
      <w:r>
        <w:br/>
      </w:r>
      <w:proofErr w:type="spellStart"/>
      <w:r>
        <w:rPr>
          <w:rStyle w:val="Fett"/>
        </w:rPr>
        <w:t>THom</w:t>
      </w:r>
      <w:proofErr w:type="spellEnd"/>
      <w:r>
        <w:rPr>
          <w:rStyle w:val="Fett"/>
        </w:rPr>
        <w:t xml:space="preserve"> ersten, dat </w:t>
      </w:r>
      <w:proofErr w:type="spellStart"/>
      <w:r>
        <w:rPr>
          <w:rStyle w:val="Fett"/>
        </w:rPr>
        <w:t>wy</w:t>
      </w:r>
      <w:proofErr w:type="spellEnd"/>
      <w:r>
        <w:rPr>
          <w:rStyle w:val="Fett"/>
        </w:rPr>
        <w:t xml:space="preserve"> alle </w:t>
      </w:r>
      <w:proofErr w:type="spellStart"/>
      <w:r>
        <w:rPr>
          <w:rStyle w:val="Fett"/>
        </w:rPr>
        <w:t>dage</w:t>
      </w:r>
      <w:proofErr w:type="spellEnd"/>
      <w:r>
        <w:rPr>
          <w:rStyle w:val="Fett"/>
        </w:rPr>
        <w:t xml:space="preserve"> </w:t>
      </w:r>
      <w:proofErr w:type="spellStart"/>
      <w:r>
        <w:rPr>
          <w:rStyle w:val="Fett"/>
        </w:rPr>
        <w:t>bidden</w:t>
      </w:r>
      <w:proofErr w:type="spellEnd"/>
      <w:r>
        <w:rPr>
          <w:rStyle w:val="Fett"/>
        </w:rPr>
        <w:t xml:space="preserve"> </w:t>
      </w:r>
      <w:proofErr w:type="spellStart"/>
      <w:r>
        <w:rPr>
          <w:rStyle w:val="Fett"/>
        </w:rPr>
        <w:t>schölen</w:t>
      </w:r>
      <w:proofErr w:type="spellEnd"/>
      <w:r>
        <w:rPr>
          <w:rStyle w:val="Fett"/>
        </w:rPr>
        <w:t xml:space="preserve">. Thom andern, dat </w:t>
      </w:r>
      <w:proofErr w:type="spellStart"/>
      <w:r>
        <w:rPr>
          <w:rStyle w:val="Fett"/>
        </w:rPr>
        <w:t>wy</w:t>
      </w:r>
      <w:proofErr w:type="spellEnd"/>
      <w:r>
        <w:rPr>
          <w:rStyle w:val="Fett"/>
        </w:rPr>
        <w:t xml:space="preserve"> </w:t>
      </w:r>
      <w:proofErr w:type="spellStart"/>
      <w:r>
        <w:rPr>
          <w:rStyle w:val="Fett"/>
        </w:rPr>
        <w:t>unses</w:t>
      </w:r>
      <w:proofErr w:type="spellEnd"/>
      <w:r>
        <w:rPr>
          <w:rStyle w:val="Fett"/>
        </w:rPr>
        <w:t xml:space="preserve"> </w:t>
      </w:r>
      <w:proofErr w:type="spellStart"/>
      <w:r>
        <w:rPr>
          <w:rStyle w:val="Fett"/>
        </w:rPr>
        <w:t>Lyves</w:t>
      </w:r>
      <w:proofErr w:type="spellEnd"/>
      <w:r>
        <w:rPr>
          <w:rStyle w:val="Fett"/>
        </w:rPr>
        <w:t xml:space="preserve"> </w:t>
      </w:r>
      <w:proofErr w:type="spellStart"/>
      <w:r>
        <w:rPr>
          <w:rStyle w:val="Fett"/>
        </w:rPr>
        <w:t>nodtrufft</w:t>
      </w:r>
      <w:proofErr w:type="spellEnd"/>
      <w:r>
        <w:rPr>
          <w:rStyle w:val="Fett"/>
        </w:rPr>
        <w:t xml:space="preserve"> nicht </w:t>
      </w:r>
      <w:proofErr w:type="spellStart"/>
      <w:r>
        <w:rPr>
          <w:rStyle w:val="Fett"/>
        </w:rPr>
        <w:t>egentlick</w:t>
      </w:r>
      <w:proofErr w:type="spellEnd"/>
      <w:r>
        <w:rPr>
          <w:rStyle w:val="Fett"/>
        </w:rPr>
        <w:t xml:space="preserve"> van unser </w:t>
      </w:r>
      <w:proofErr w:type="spellStart"/>
      <w:r>
        <w:rPr>
          <w:rStyle w:val="Fett"/>
        </w:rPr>
        <w:t>arbeit</w:t>
      </w:r>
      <w:proofErr w:type="spellEnd"/>
      <w:r>
        <w:rPr>
          <w:rStyle w:val="Fett"/>
        </w:rPr>
        <w:t xml:space="preserve">, </w:t>
      </w:r>
      <w:proofErr w:type="spellStart"/>
      <w:r>
        <w:rPr>
          <w:rStyle w:val="Fett"/>
        </w:rPr>
        <w:t>krafft</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wyßheit</w:t>
      </w:r>
      <w:proofErr w:type="spellEnd"/>
      <w:r>
        <w:rPr>
          <w:rStyle w:val="Fett"/>
        </w:rPr>
        <w:t xml:space="preserve">, </w:t>
      </w:r>
      <w:proofErr w:type="spellStart"/>
      <w:r>
        <w:rPr>
          <w:rStyle w:val="Fett"/>
        </w:rPr>
        <w:t>sunder</w:t>
      </w:r>
      <w:proofErr w:type="spellEnd"/>
      <w:r>
        <w:rPr>
          <w:rStyle w:val="Fett"/>
        </w:rPr>
        <w:t xml:space="preserve"> van Gades Handt </w:t>
      </w:r>
      <w:proofErr w:type="spellStart"/>
      <w:r>
        <w:rPr>
          <w:rStyle w:val="Fett"/>
        </w:rPr>
        <w:t>verwachten</w:t>
      </w:r>
      <w:proofErr w:type="spellEnd"/>
      <w:r>
        <w:rPr>
          <w:rStyle w:val="Fett"/>
        </w:rPr>
        <w:t xml:space="preserve"> </w:t>
      </w:r>
      <w:proofErr w:type="spellStart"/>
      <w:r>
        <w:rPr>
          <w:rStyle w:val="Fett"/>
        </w:rPr>
        <w:t>schölen</w:t>
      </w:r>
      <w:proofErr w:type="spellEnd"/>
      <w:r>
        <w:rPr>
          <w:rStyle w:val="Fett"/>
        </w:rPr>
        <w:t xml:space="preserve">. Thom </w:t>
      </w:r>
      <w:proofErr w:type="spellStart"/>
      <w:r>
        <w:rPr>
          <w:rStyle w:val="Fett"/>
        </w:rPr>
        <w:t>drüdden</w:t>
      </w:r>
      <w:proofErr w:type="spellEnd"/>
      <w:r>
        <w:rPr>
          <w:rStyle w:val="Fett"/>
        </w:rPr>
        <w:t xml:space="preserve">, dat </w:t>
      </w:r>
      <w:proofErr w:type="spellStart"/>
      <w:r>
        <w:rPr>
          <w:rStyle w:val="Fett"/>
        </w:rPr>
        <w:t>wy</w:t>
      </w:r>
      <w:proofErr w:type="spellEnd"/>
      <w:r>
        <w:rPr>
          <w:rStyle w:val="Fett"/>
        </w:rPr>
        <w:t xml:space="preserve"> </w:t>
      </w:r>
      <w:proofErr w:type="spellStart"/>
      <w:r>
        <w:rPr>
          <w:rStyle w:val="Fett"/>
        </w:rPr>
        <w:t>ock</w:t>
      </w:r>
      <w:proofErr w:type="spellEnd"/>
      <w:r>
        <w:rPr>
          <w:rStyle w:val="Fett"/>
        </w:rPr>
        <w:t xml:space="preserve"> nicht </w:t>
      </w:r>
      <w:proofErr w:type="spellStart"/>
      <w:r>
        <w:rPr>
          <w:rStyle w:val="Fett"/>
        </w:rPr>
        <w:t>sorchfoldich</w:t>
      </w:r>
      <w:proofErr w:type="spellEnd"/>
      <w:r>
        <w:rPr>
          <w:rStyle w:val="Fett"/>
        </w:rPr>
        <w:t xml:space="preserve"> vor </w:t>
      </w:r>
      <w:proofErr w:type="spellStart"/>
      <w:r>
        <w:rPr>
          <w:rStyle w:val="Fett"/>
        </w:rPr>
        <w:t>unse</w:t>
      </w:r>
      <w:proofErr w:type="spellEnd"/>
      <w:r>
        <w:rPr>
          <w:rStyle w:val="Fett"/>
        </w:rPr>
        <w:t xml:space="preserve"> </w:t>
      </w:r>
      <w:proofErr w:type="spellStart"/>
      <w:r>
        <w:rPr>
          <w:rStyle w:val="Fett"/>
        </w:rPr>
        <w:t>lydtlicke</w:t>
      </w:r>
      <w:proofErr w:type="spellEnd"/>
      <w:r>
        <w:rPr>
          <w:rStyle w:val="Fett"/>
        </w:rPr>
        <w:t xml:space="preserve"> </w:t>
      </w:r>
      <w:proofErr w:type="spellStart"/>
      <w:r>
        <w:rPr>
          <w:rStyle w:val="Fett"/>
        </w:rPr>
        <w:t>nodtrüfft</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sunder</w:t>
      </w:r>
      <w:proofErr w:type="spellEnd"/>
      <w:r>
        <w:rPr>
          <w:rStyle w:val="Fett"/>
        </w:rPr>
        <w:t xml:space="preserve"> mit </w:t>
      </w:r>
      <w:proofErr w:type="spellStart"/>
      <w:r>
        <w:rPr>
          <w:rStyle w:val="Fett"/>
        </w:rPr>
        <w:t>deme</w:t>
      </w:r>
      <w:proofErr w:type="spellEnd"/>
      <w:r>
        <w:rPr>
          <w:rStyle w:val="Fett"/>
        </w:rPr>
        <w:t xml:space="preserve"> dat </w:t>
      </w:r>
      <w:proofErr w:type="spellStart"/>
      <w:r>
        <w:rPr>
          <w:rStyle w:val="Fett"/>
        </w:rPr>
        <w:t>GOde</w:t>
      </w:r>
      <w:proofErr w:type="spellEnd"/>
      <w:r>
        <w:rPr>
          <w:rStyle w:val="Fett"/>
        </w:rPr>
        <w:t xml:space="preserve"> uns </w:t>
      </w:r>
      <w:proofErr w:type="spellStart"/>
      <w:r>
        <w:rPr>
          <w:rStyle w:val="Fett"/>
        </w:rPr>
        <w:t>dachlickes</w:t>
      </w:r>
      <w:proofErr w:type="spellEnd"/>
      <w:r>
        <w:rPr>
          <w:rStyle w:val="Fett"/>
        </w:rPr>
        <w:t xml:space="preserve"> </w:t>
      </w:r>
      <w:proofErr w:type="spellStart"/>
      <w:r>
        <w:rPr>
          <w:rStyle w:val="Fett"/>
        </w:rPr>
        <w:t>gifft</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freden</w:t>
      </w:r>
      <w:proofErr w:type="spellEnd"/>
      <w:r>
        <w:rPr>
          <w:rStyle w:val="Fett"/>
        </w:rPr>
        <w:t xml:space="preserve"> </w:t>
      </w:r>
      <w:proofErr w:type="spellStart"/>
      <w:r>
        <w:rPr>
          <w:rStyle w:val="Fett"/>
        </w:rPr>
        <w:t>syn</w:t>
      </w:r>
      <w:proofErr w:type="spellEnd"/>
      <w:r>
        <w:rPr>
          <w:rStyle w:val="Fett"/>
        </w:rPr>
        <w:t xml:space="preserve"> </w:t>
      </w:r>
      <w:proofErr w:type="spellStart"/>
      <w:r>
        <w:rPr>
          <w:rStyle w:val="Fett"/>
        </w:rPr>
        <w:t>schölen</w:t>
      </w:r>
      <w:proofErr w:type="spellEnd"/>
      <w:r>
        <w:rPr>
          <w:rStyle w:val="Fett"/>
        </w:rPr>
        <w:t xml:space="preserve">, </w:t>
      </w:r>
      <w:proofErr w:type="spellStart"/>
      <w:r>
        <w:rPr>
          <w:rStyle w:val="Fett"/>
        </w:rPr>
        <w:t>unde</w:t>
      </w:r>
      <w:proofErr w:type="spellEnd"/>
      <w:r>
        <w:rPr>
          <w:rStyle w:val="Fett"/>
        </w:rPr>
        <w:t xml:space="preserve"> den Armen van </w:t>
      </w:r>
      <w:proofErr w:type="spellStart"/>
      <w:r>
        <w:rPr>
          <w:rStyle w:val="Fett"/>
        </w:rPr>
        <w:t>unse</w:t>
      </w:r>
      <w:proofErr w:type="spellEnd"/>
      <w:r>
        <w:rPr>
          <w:rStyle w:val="Fett"/>
        </w:rPr>
        <w:t xml:space="preserve"> </w:t>
      </w:r>
      <w:proofErr w:type="spellStart"/>
      <w:r>
        <w:rPr>
          <w:rStyle w:val="Fett"/>
        </w:rPr>
        <w:t>overflodt</w:t>
      </w:r>
      <w:proofErr w:type="spellEnd"/>
      <w:r>
        <w:rPr>
          <w:rStyle w:val="Fett"/>
        </w:rPr>
        <w:t xml:space="preserve"> </w:t>
      </w:r>
      <w:proofErr w:type="spellStart"/>
      <w:r>
        <w:rPr>
          <w:rStyle w:val="Fett"/>
        </w:rPr>
        <w:t>mede</w:t>
      </w:r>
      <w:proofErr w:type="spellEnd"/>
      <w:r>
        <w:rPr>
          <w:rStyle w:val="Fett"/>
        </w:rPr>
        <w:t xml:space="preserve"> </w:t>
      </w:r>
      <w:proofErr w:type="spellStart"/>
      <w:r>
        <w:rPr>
          <w:rStyle w:val="Fett"/>
        </w:rPr>
        <w:t>delen</w:t>
      </w:r>
      <w:proofErr w:type="spellEnd"/>
      <w:r>
        <w:rPr>
          <w:rStyle w:val="Fett"/>
        </w:rPr>
        <w:t>.</w:t>
      </w:r>
      <w:r>
        <w:t xml:space="preserve"> </w:t>
      </w:r>
    </w:p>
    <w:p w14:paraId="0DE22471" w14:textId="77777777" w:rsidR="001F22E0" w:rsidRDefault="001F22E0" w:rsidP="001F22E0">
      <w:pPr>
        <w:pStyle w:val="StandardWeb"/>
      </w:pPr>
      <w:r>
        <w:t xml:space="preserve">88. Wat </w:t>
      </w:r>
      <w:proofErr w:type="spellStart"/>
      <w:r>
        <w:t>biddestu</w:t>
      </w:r>
      <w:proofErr w:type="spellEnd"/>
      <w:r>
        <w:t xml:space="preserve"> in den </w:t>
      </w:r>
      <w:proofErr w:type="spellStart"/>
      <w:r>
        <w:t>nhavolgenden</w:t>
      </w:r>
      <w:proofErr w:type="spellEnd"/>
      <w:r>
        <w:t xml:space="preserve"> </w:t>
      </w:r>
      <w:proofErr w:type="spellStart"/>
      <w:r>
        <w:t>Gebeden</w:t>
      </w:r>
      <w:proofErr w:type="spellEnd"/>
      <w:r>
        <w:t>?</w:t>
      </w:r>
      <w:r>
        <w:br/>
      </w:r>
      <w:r>
        <w:rPr>
          <w:rStyle w:val="Fett"/>
        </w:rPr>
        <w:t xml:space="preserve">WO </w:t>
      </w:r>
      <w:proofErr w:type="spellStart"/>
      <w:r>
        <w:rPr>
          <w:rStyle w:val="Fett"/>
        </w:rPr>
        <w:t>ick</w:t>
      </w:r>
      <w:proofErr w:type="spellEnd"/>
      <w:r>
        <w:rPr>
          <w:rStyle w:val="Fett"/>
        </w:rPr>
        <w:t xml:space="preserve"> in den </w:t>
      </w:r>
      <w:proofErr w:type="spellStart"/>
      <w:r>
        <w:rPr>
          <w:rStyle w:val="Fett"/>
        </w:rPr>
        <w:t>vörigen</w:t>
      </w:r>
      <w:proofErr w:type="spellEnd"/>
      <w:r>
        <w:rPr>
          <w:rStyle w:val="Fett"/>
        </w:rPr>
        <w:t xml:space="preserve"> </w:t>
      </w:r>
      <w:proofErr w:type="spellStart"/>
      <w:r>
        <w:rPr>
          <w:rStyle w:val="Fett"/>
        </w:rPr>
        <w:t>vehr</w:t>
      </w:r>
      <w:proofErr w:type="spellEnd"/>
      <w:r>
        <w:rPr>
          <w:rStyle w:val="Fett"/>
        </w:rPr>
        <w:t xml:space="preserve"> stucken </w:t>
      </w:r>
      <w:proofErr w:type="spellStart"/>
      <w:r>
        <w:rPr>
          <w:rStyle w:val="Fett"/>
        </w:rPr>
        <w:t>gebeden</w:t>
      </w:r>
      <w:proofErr w:type="spellEnd"/>
      <w:r>
        <w:rPr>
          <w:rStyle w:val="Fett"/>
        </w:rPr>
        <w:t xml:space="preserve"> </w:t>
      </w:r>
      <w:proofErr w:type="spellStart"/>
      <w:r>
        <w:rPr>
          <w:rStyle w:val="Fett"/>
        </w:rPr>
        <w:t>hebbe</w:t>
      </w:r>
      <w:proofErr w:type="spellEnd"/>
      <w:r>
        <w:rPr>
          <w:rStyle w:val="Fett"/>
        </w:rPr>
        <w:t xml:space="preserve">, alles </w:t>
      </w:r>
      <w:proofErr w:type="spellStart"/>
      <w:r>
        <w:rPr>
          <w:rStyle w:val="Fett"/>
        </w:rPr>
        <w:t>wat</w:t>
      </w:r>
      <w:proofErr w:type="spellEnd"/>
      <w:r>
        <w:rPr>
          <w:rStyle w:val="Fett"/>
        </w:rPr>
        <w:t xml:space="preserve"> uns am </w:t>
      </w:r>
      <w:proofErr w:type="spellStart"/>
      <w:r>
        <w:rPr>
          <w:rStyle w:val="Fett"/>
        </w:rPr>
        <w:t>Lyve</w:t>
      </w:r>
      <w:proofErr w:type="spellEnd"/>
      <w:r>
        <w:rPr>
          <w:rStyle w:val="Fett"/>
        </w:rPr>
        <w:t xml:space="preserve"> </w:t>
      </w:r>
      <w:proofErr w:type="spellStart"/>
      <w:r>
        <w:rPr>
          <w:rStyle w:val="Fett"/>
        </w:rPr>
        <w:t>unde</w:t>
      </w:r>
      <w:proofErr w:type="spellEnd"/>
      <w:r>
        <w:rPr>
          <w:rStyle w:val="Fett"/>
        </w:rPr>
        <w:t xml:space="preserve"> der Seelen </w:t>
      </w:r>
      <w:proofErr w:type="spellStart"/>
      <w:r>
        <w:rPr>
          <w:rStyle w:val="Fett"/>
        </w:rPr>
        <w:t>nödich</w:t>
      </w:r>
      <w:proofErr w:type="spellEnd"/>
      <w:r>
        <w:rPr>
          <w:rStyle w:val="Fett"/>
        </w:rPr>
        <w:t xml:space="preserve"> </w:t>
      </w:r>
      <w:proofErr w:type="spellStart"/>
      <w:r>
        <w:rPr>
          <w:rStyle w:val="Fett"/>
        </w:rPr>
        <w:t>is</w:t>
      </w:r>
      <w:proofErr w:type="spellEnd"/>
      <w:r>
        <w:rPr>
          <w:rStyle w:val="Fett"/>
        </w:rPr>
        <w:t xml:space="preserve"> </w:t>
      </w:r>
      <w:proofErr w:type="spellStart"/>
      <w:r>
        <w:rPr>
          <w:rStyle w:val="Fett"/>
        </w:rPr>
        <w:t>the</w:t>
      </w:r>
      <w:proofErr w:type="spellEnd"/>
      <w:r>
        <w:rPr>
          <w:rStyle w:val="Fett"/>
        </w:rPr>
        <w:t xml:space="preserve"> erlangen: So </w:t>
      </w:r>
      <w:proofErr w:type="spellStart"/>
      <w:r>
        <w:rPr>
          <w:rStyle w:val="Fett"/>
        </w:rPr>
        <w:t>bidde</w:t>
      </w:r>
      <w:proofErr w:type="spellEnd"/>
      <w:r>
        <w:rPr>
          <w:rStyle w:val="Fett"/>
        </w:rPr>
        <w:t xml:space="preserve"> </w:t>
      </w:r>
      <w:proofErr w:type="spellStart"/>
      <w:r>
        <w:rPr>
          <w:rStyle w:val="Fett"/>
        </w:rPr>
        <w:t>ick</w:t>
      </w:r>
      <w:proofErr w:type="spellEnd"/>
      <w:r>
        <w:rPr>
          <w:rStyle w:val="Fett"/>
        </w:rPr>
        <w:t xml:space="preserve"> in den </w:t>
      </w:r>
      <w:proofErr w:type="spellStart"/>
      <w:r>
        <w:rPr>
          <w:rStyle w:val="Fett"/>
        </w:rPr>
        <w:t>nhavolgenden</w:t>
      </w:r>
      <w:proofErr w:type="spellEnd"/>
      <w:r>
        <w:rPr>
          <w:rStyle w:val="Fett"/>
        </w:rPr>
        <w:t xml:space="preserve"> </w:t>
      </w:r>
      <w:proofErr w:type="spellStart"/>
      <w:r>
        <w:rPr>
          <w:rStyle w:val="Fett"/>
        </w:rPr>
        <w:t>Gebeden</w:t>
      </w:r>
      <w:proofErr w:type="spellEnd"/>
      <w:r>
        <w:rPr>
          <w:rStyle w:val="Fett"/>
        </w:rPr>
        <w:t xml:space="preserve">, dat </w:t>
      </w:r>
      <w:proofErr w:type="spellStart"/>
      <w:r>
        <w:rPr>
          <w:rStyle w:val="Fett"/>
        </w:rPr>
        <w:t>Godt</w:t>
      </w:r>
      <w:proofErr w:type="spellEnd"/>
      <w:r>
        <w:rPr>
          <w:rStyle w:val="Fett"/>
        </w:rPr>
        <w:t xml:space="preserve"> </w:t>
      </w:r>
      <w:proofErr w:type="spellStart"/>
      <w:r>
        <w:rPr>
          <w:rStyle w:val="Fett"/>
        </w:rPr>
        <w:t>ock</w:t>
      </w:r>
      <w:proofErr w:type="spellEnd"/>
      <w:r>
        <w:rPr>
          <w:rStyle w:val="Fett"/>
        </w:rPr>
        <w:t xml:space="preserve"> alles </w:t>
      </w:r>
      <w:proofErr w:type="spellStart"/>
      <w:r>
        <w:rPr>
          <w:rStyle w:val="Fett"/>
        </w:rPr>
        <w:t>wat</w:t>
      </w:r>
      <w:proofErr w:type="spellEnd"/>
      <w:r>
        <w:rPr>
          <w:rStyle w:val="Fett"/>
        </w:rPr>
        <w:t xml:space="preserve"> uns </w:t>
      </w:r>
      <w:proofErr w:type="spellStart"/>
      <w:r>
        <w:rPr>
          <w:rStyle w:val="Fett"/>
        </w:rPr>
        <w:t>nhu</w:t>
      </w:r>
      <w:proofErr w:type="spellEnd"/>
      <w:r>
        <w:rPr>
          <w:rStyle w:val="Fett"/>
        </w:rPr>
        <w:t xml:space="preserve"> </w:t>
      </w:r>
      <w:proofErr w:type="spellStart"/>
      <w:r>
        <w:rPr>
          <w:rStyle w:val="Fett"/>
        </w:rPr>
        <w:t>edder</w:t>
      </w:r>
      <w:proofErr w:type="spellEnd"/>
      <w:r>
        <w:rPr>
          <w:rStyle w:val="Fett"/>
        </w:rPr>
        <w:t xml:space="preserve"> in </w:t>
      </w:r>
      <w:proofErr w:type="spellStart"/>
      <w:r>
        <w:rPr>
          <w:rStyle w:val="Fett"/>
        </w:rPr>
        <w:t>thokomenden</w:t>
      </w:r>
      <w:proofErr w:type="spellEnd"/>
      <w:r>
        <w:rPr>
          <w:rStyle w:val="Fett"/>
        </w:rPr>
        <w:t xml:space="preserve"> </w:t>
      </w:r>
      <w:proofErr w:type="spellStart"/>
      <w:r>
        <w:rPr>
          <w:rStyle w:val="Fett"/>
        </w:rPr>
        <w:t>tyden</w:t>
      </w:r>
      <w:proofErr w:type="spellEnd"/>
      <w:r>
        <w:rPr>
          <w:rStyle w:val="Fett"/>
        </w:rPr>
        <w:t xml:space="preserve">, am </w:t>
      </w:r>
      <w:proofErr w:type="spellStart"/>
      <w:r>
        <w:rPr>
          <w:rStyle w:val="Fett"/>
        </w:rPr>
        <w:t>Lyve</w:t>
      </w:r>
      <w:proofErr w:type="spellEnd"/>
      <w:r>
        <w:rPr>
          <w:rStyle w:val="Fett"/>
        </w:rPr>
        <w:t xml:space="preserve">, Seelen </w:t>
      </w:r>
      <w:proofErr w:type="spellStart"/>
      <w:r>
        <w:rPr>
          <w:rStyle w:val="Fett"/>
        </w:rPr>
        <w:t>edder</w:t>
      </w:r>
      <w:proofErr w:type="spellEnd"/>
      <w:r>
        <w:rPr>
          <w:rStyle w:val="Fett"/>
        </w:rPr>
        <w:t xml:space="preserve"> an </w:t>
      </w:r>
      <w:proofErr w:type="spellStart"/>
      <w:r>
        <w:rPr>
          <w:rStyle w:val="Fett"/>
        </w:rPr>
        <w:t>tydtlicken</w:t>
      </w:r>
      <w:proofErr w:type="spellEnd"/>
      <w:r>
        <w:rPr>
          <w:rStyle w:val="Fett"/>
        </w:rPr>
        <w:t xml:space="preserve"> </w:t>
      </w:r>
      <w:proofErr w:type="spellStart"/>
      <w:r>
        <w:rPr>
          <w:rStyle w:val="Fett"/>
        </w:rPr>
        <w:t>güderen</w:t>
      </w:r>
      <w:proofErr w:type="spellEnd"/>
      <w:r>
        <w:rPr>
          <w:rStyle w:val="Fett"/>
        </w:rPr>
        <w:t xml:space="preserve"> </w:t>
      </w:r>
      <w:proofErr w:type="spellStart"/>
      <w:r>
        <w:rPr>
          <w:rStyle w:val="Fett"/>
        </w:rPr>
        <w:t>schadelick</w:t>
      </w:r>
      <w:proofErr w:type="spellEnd"/>
      <w:r>
        <w:rPr>
          <w:rStyle w:val="Fett"/>
        </w:rPr>
        <w:t xml:space="preserve"> </w:t>
      </w:r>
      <w:proofErr w:type="spellStart"/>
      <w:r>
        <w:rPr>
          <w:rStyle w:val="Fett"/>
        </w:rPr>
        <w:t>is</w:t>
      </w:r>
      <w:proofErr w:type="spellEnd"/>
      <w:r>
        <w:rPr>
          <w:rStyle w:val="Fett"/>
        </w:rPr>
        <w:t xml:space="preserve">, wehre </w:t>
      </w:r>
      <w:proofErr w:type="spellStart"/>
      <w:r>
        <w:rPr>
          <w:rStyle w:val="Fett"/>
        </w:rPr>
        <w:t>unde</w:t>
      </w:r>
      <w:proofErr w:type="spellEnd"/>
      <w:r>
        <w:rPr>
          <w:rStyle w:val="Fett"/>
        </w:rPr>
        <w:t xml:space="preserve"> geringer </w:t>
      </w:r>
      <w:proofErr w:type="spellStart"/>
      <w:r>
        <w:rPr>
          <w:rStyle w:val="Fett"/>
        </w:rPr>
        <w:t>make</w:t>
      </w:r>
      <w:proofErr w:type="spellEnd"/>
      <w:r>
        <w:rPr>
          <w:rStyle w:val="Fett"/>
        </w:rPr>
        <w:t xml:space="preserve">, </w:t>
      </w:r>
      <w:proofErr w:type="spellStart"/>
      <w:r>
        <w:rPr>
          <w:rStyle w:val="Fett"/>
        </w:rPr>
        <w:t>edder</w:t>
      </w:r>
      <w:proofErr w:type="spellEnd"/>
      <w:r>
        <w:rPr>
          <w:rStyle w:val="Fett"/>
        </w:rPr>
        <w:t xml:space="preserve"> </w:t>
      </w:r>
      <w:proofErr w:type="spellStart"/>
      <w:r>
        <w:rPr>
          <w:rStyle w:val="Fett"/>
        </w:rPr>
        <w:t>darinne</w:t>
      </w:r>
      <w:proofErr w:type="spellEnd"/>
      <w:r>
        <w:rPr>
          <w:rStyle w:val="Fett"/>
        </w:rPr>
        <w:t xml:space="preserve"> </w:t>
      </w:r>
      <w:proofErr w:type="spellStart"/>
      <w:r>
        <w:rPr>
          <w:rStyle w:val="Fett"/>
        </w:rPr>
        <w:t>gedult</w:t>
      </w:r>
      <w:proofErr w:type="spellEnd"/>
      <w:r>
        <w:rPr>
          <w:rStyle w:val="Fett"/>
        </w:rPr>
        <w:t xml:space="preserve"> </w:t>
      </w:r>
      <w:proofErr w:type="spellStart"/>
      <w:r>
        <w:rPr>
          <w:rStyle w:val="Fett"/>
        </w:rPr>
        <w:t>nha</w:t>
      </w:r>
      <w:proofErr w:type="spellEnd"/>
      <w:r>
        <w:rPr>
          <w:rStyle w:val="Fett"/>
        </w:rPr>
        <w:t xml:space="preserve"> </w:t>
      </w:r>
      <w:proofErr w:type="spellStart"/>
      <w:r>
        <w:rPr>
          <w:rStyle w:val="Fett"/>
        </w:rPr>
        <w:t>synem</w:t>
      </w:r>
      <w:proofErr w:type="spellEnd"/>
      <w:r>
        <w:rPr>
          <w:rStyle w:val="Fett"/>
        </w:rPr>
        <w:t xml:space="preserve"> willen </w:t>
      </w:r>
      <w:proofErr w:type="spellStart"/>
      <w:r>
        <w:rPr>
          <w:rStyle w:val="Fett"/>
        </w:rPr>
        <w:t>geve</w:t>
      </w:r>
      <w:proofErr w:type="spellEnd"/>
      <w:r>
        <w:rPr>
          <w:rStyle w:val="Fett"/>
        </w:rPr>
        <w:t>.</w:t>
      </w:r>
      <w:r>
        <w:t xml:space="preserve"> </w:t>
      </w:r>
    </w:p>
    <w:p w14:paraId="379CB9D3" w14:textId="77777777" w:rsidR="001F22E0" w:rsidRDefault="001F22E0" w:rsidP="001F22E0">
      <w:pPr>
        <w:pStyle w:val="StandardWeb"/>
      </w:pPr>
      <w:r>
        <w:t xml:space="preserve">89. Wat </w:t>
      </w:r>
      <w:proofErr w:type="spellStart"/>
      <w:r>
        <w:t>biddestu</w:t>
      </w:r>
      <w:proofErr w:type="spellEnd"/>
      <w:r>
        <w:t xml:space="preserve"> denn im </w:t>
      </w:r>
      <w:proofErr w:type="spellStart"/>
      <w:r>
        <w:t>vöfften</w:t>
      </w:r>
      <w:proofErr w:type="spellEnd"/>
      <w:r>
        <w:t xml:space="preserve"> </w:t>
      </w:r>
      <w:proofErr w:type="spellStart"/>
      <w:r>
        <w:t>Gebede</w:t>
      </w:r>
      <w:proofErr w:type="spellEnd"/>
      <w:r>
        <w:t xml:space="preserve"> wenn du sechst: </w:t>
      </w:r>
      <w:proofErr w:type="spellStart"/>
      <w:r>
        <w:t>Vergiff</w:t>
      </w:r>
      <w:proofErr w:type="spellEnd"/>
      <w:r>
        <w:t xml:space="preserve"> uns </w:t>
      </w:r>
      <w:proofErr w:type="spellStart"/>
      <w:r>
        <w:t>unse</w:t>
      </w:r>
      <w:proofErr w:type="spellEnd"/>
      <w:r>
        <w:t xml:space="preserve"> Schulde, als </w:t>
      </w:r>
      <w:proofErr w:type="spellStart"/>
      <w:r>
        <w:t>wy</w:t>
      </w:r>
      <w:proofErr w:type="spellEnd"/>
      <w:r>
        <w:t xml:space="preserve"> </w:t>
      </w:r>
      <w:proofErr w:type="spellStart"/>
      <w:r>
        <w:t>vergeven</w:t>
      </w:r>
      <w:proofErr w:type="spellEnd"/>
      <w:r>
        <w:t xml:space="preserve"> </w:t>
      </w:r>
      <w:proofErr w:type="spellStart"/>
      <w:r>
        <w:t>unsen</w:t>
      </w:r>
      <w:proofErr w:type="spellEnd"/>
      <w:r>
        <w:t xml:space="preserve"> </w:t>
      </w:r>
      <w:proofErr w:type="spellStart"/>
      <w:r>
        <w:t>Schuldneren</w:t>
      </w:r>
      <w:proofErr w:type="spellEnd"/>
      <w:r>
        <w:t>?</w:t>
      </w:r>
      <w:r>
        <w:br/>
      </w:r>
      <w:proofErr w:type="spellStart"/>
      <w:r>
        <w:rPr>
          <w:rStyle w:val="Fett"/>
        </w:rPr>
        <w:t>THom</w:t>
      </w:r>
      <w:proofErr w:type="spellEnd"/>
      <w:r>
        <w:rPr>
          <w:rStyle w:val="Fett"/>
        </w:rPr>
        <w:t xml:space="preserve"> ersten, dat </w:t>
      </w:r>
      <w:proofErr w:type="spellStart"/>
      <w:r>
        <w:rPr>
          <w:rStyle w:val="Fett"/>
        </w:rPr>
        <w:t>GOdt</w:t>
      </w:r>
      <w:proofErr w:type="spellEnd"/>
      <w:r>
        <w:rPr>
          <w:rStyle w:val="Fett"/>
        </w:rPr>
        <w:t xml:space="preserve"> de </w:t>
      </w:r>
      <w:proofErr w:type="spellStart"/>
      <w:r>
        <w:rPr>
          <w:rStyle w:val="Fett"/>
        </w:rPr>
        <w:t>Hemlische</w:t>
      </w:r>
      <w:proofErr w:type="spellEnd"/>
      <w:r>
        <w:rPr>
          <w:rStyle w:val="Fett"/>
        </w:rPr>
        <w:t xml:space="preserve"> Vader, uns </w:t>
      </w:r>
      <w:proofErr w:type="spellStart"/>
      <w:r>
        <w:rPr>
          <w:rStyle w:val="Fett"/>
        </w:rPr>
        <w:t>dorch</w:t>
      </w:r>
      <w:proofErr w:type="spellEnd"/>
      <w:r>
        <w:rPr>
          <w:rStyle w:val="Fett"/>
        </w:rPr>
        <w:t xml:space="preserve"> JEsum CHristum </w:t>
      </w:r>
      <w:proofErr w:type="spellStart"/>
      <w:r>
        <w:rPr>
          <w:rStyle w:val="Fett"/>
        </w:rPr>
        <w:t>unse</w:t>
      </w:r>
      <w:proofErr w:type="spellEnd"/>
      <w:r>
        <w:rPr>
          <w:rStyle w:val="Fett"/>
        </w:rPr>
        <w:t xml:space="preserve"> Sünde, </w:t>
      </w:r>
      <w:proofErr w:type="spellStart"/>
      <w:r>
        <w:rPr>
          <w:rStyle w:val="Fett"/>
        </w:rPr>
        <w:t>unde</w:t>
      </w:r>
      <w:proofErr w:type="spellEnd"/>
      <w:r>
        <w:rPr>
          <w:rStyle w:val="Fett"/>
        </w:rPr>
        <w:t xml:space="preserve"> de straffe </w:t>
      </w:r>
      <w:proofErr w:type="spellStart"/>
      <w:r>
        <w:rPr>
          <w:rStyle w:val="Fett"/>
        </w:rPr>
        <w:t>dersulven</w:t>
      </w:r>
      <w:proofErr w:type="spellEnd"/>
      <w:r>
        <w:rPr>
          <w:rStyle w:val="Fett"/>
        </w:rPr>
        <w:t xml:space="preserve"> </w:t>
      </w:r>
      <w:proofErr w:type="spellStart"/>
      <w:r>
        <w:rPr>
          <w:rStyle w:val="Fett"/>
        </w:rPr>
        <w:t>vergeve</w:t>
      </w:r>
      <w:proofErr w:type="spellEnd"/>
      <w:r>
        <w:rPr>
          <w:rStyle w:val="Fett"/>
        </w:rPr>
        <w:t xml:space="preserve">. Thom andern, dat uns </w:t>
      </w:r>
      <w:proofErr w:type="spellStart"/>
      <w:r>
        <w:rPr>
          <w:rStyle w:val="Fett"/>
        </w:rPr>
        <w:t>GOdt</w:t>
      </w:r>
      <w:proofErr w:type="spellEnd"/>
      <w:r>
        <w:rPr>
          <w:rStyle w:val="Fett"/>
        </w:rPr>
        <w:t xml:space="preserve"> </w:t>
      </w:r>
      <w:proofErr w:type="spellStart"/>
      <w:r>
        <w:rPr>
          <w:rStyle w:val="Fett"/>
        </w:rPr>
        <w:t>vordan</w:t>
      </w:r>
      <w:proofErr w:type="spellEnd"/>
      <w:r>
        <w:rPr>
          <w:rStyle w:val="Fett"/>
        </w:rPr>
        <w:t xml:space="preserve"> ein </w:t>
      </w:r>
      <w:proofErr w:type="spellStart"/>
      <w:r>
        <w:rPr>
          <w:rStyle w:val="Fett"/>
        </w:rPr>
        <w:t>Bottverdich</w:t>
      </w:r>
      <w:proofErr w:type="spellEnd"/>
      <w:r>
        <w:rPr>
          <w:rStyle w:val="Fett"/>
        </w:rPr>
        <w:t xml:space="preserve"> </w:t>
      </w:r>
      <w:proofErr w:type="spellStart"/>
      <w:r>
        <w:rPr>
          <w:rStyle w:val="Fett"/>
        </w:rPr>
        <w:t>Herte</w:t>
      </w:r>
      <w:proofErr w:type="spellEnd"/>
      <w:r>
        <w:rPr>
          <w:rStyle w:val="Fett"/>
        </w:rPr>
        <w:t xml:space="preserve"> </w:t>
      </w:r>
      <w:proofErr w:type="spellStart"/>
      <w:r>
        <w:rPr>
          <w:rStyle w:val="Fett"/>
        </w:rPr>
        <w:t>verlehne</w:t>
      </w:r>
      <w:proofErr w:type="spellEnd"/>
      <w:r>
        <w:rPr>
          <w:rStyle w:val="Fett"/>
        </w:rPr>
        <w:t xml:space="preserve">, umme de Sünde </w:t>
      </w:r>
      <w:proofErr w:type="spellStart"/>
      <w:r>
        <w:rPr>
          <w:rStyle w:val="Fett"/>
        </w:rPr>
        <w:t>unde</w:t>
      </w:r>
      <w:proofErr w:type="spellEnd"/>
      <w:r>
        <w:rPr>
          <w:rStyle w:val="Fett"/>
        </w:rPr>
        <w:t xml:space="preserve"> alle </w:t>
      </w:r>
      <w:proofErr w:type="spellStart"/>
      <w:r>
        <w:rPr>
          <w:rStyle w:val="Fett"/>
        </w:rPr>
        <w:t>orsaken</w:t>
      </w:r>
      <w:proofErr w:type="spellEnd"/>
      <w:r>
        <w:rPr>
          <w:rStyle w:val="Fett"/>
        </w:rPr>
        <w:t xml:space="preserve"> der Sünde </w:t>
      </w:r>
      <w:proofErr w:type="spellStart"/>
      <w:r>
        <w:rPr>
          <w:rStyle w:val="Fett"/>
        </w:rPr>
        <w:t>tho</w:t>
      </w:r>
      <w:proofErr w:type="spellEnd"/>
      <w:r>
        <w:rPr>
          <w:rStyle w:val="Fett"/>
        </w:rPr>
        <w:t xml:space="preserve"> haten </w:t>
      </w:r>
      <w:proofErr w:type="spellStart"/>
      <w:r>
        <w:rPr>
          <w:rStyle w:val="Fett"/>
        </w:rPr>
        <w:t>unde</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myden</w:t>
      </w:r>
      <w:proofErr w:type="spellEnd"/>
      <w:r>
        <w:rPr>
          <w:rStyle w:val="Fett"/>
        </w:rPr>
        <w:t xml:space="preserve">. Thom </w:t>
      </w:r>
      <w:proofErr w:type="spellStart"/>
      <w:r>
        <w:rPr>
          <w:rStyle w:val="Fett"/>
        </w:rPr>
        <w:t>drüdden</w:t>
      </w:r>
      <w:proofErr w:type="spellEnd"/>
      <w:r>
        <w:rPr>
          <w:rStyle w:val="Fett"/>
        </w:rPr>
        <w:t xml:space="preserve">, dat he </w:t>
      </w:r>
      <w:proofErr w:type="spellStart"/>
      <w:r>
        <w:rPr>
          <w:rStyle w:val="Fett"/>
        </w:rPr>
        <w:t>dorch</w:t>
      </w:r>
      <w:proofErr w:type="spellEnd"/>
      <w:r>
        <w:rPr>
          <w:rStyle w:val="Fett"/>
        </w:rPr>
        <w:t xml:space="preserve"> </w:t>
      </w:r>
      <w:proofErr w:type="spellStart"/>
      <w:r>
        <w:rPr>
          <w:rStyle w:val="Fett"/>
        </w:rPr>
        <w:t>syne</w:t>
      </w:r>
      <w:proofErr w:type="spellEnd"/>
      <w:r>
        <w:rPr>
          <w:rStyle w:val="Fett"/>
        </w:rPr>
        <w:t xml:space="preserve"> </w:t>
      </w:r>
      <w:proofErr w:type="spellStart"/>
      <w:r>
        <w:rPr>
          <w:rStyle w:val="Fett"/>
        </w:rPr>
        <w:t>güdicheit</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Herte</w:t>
      </w:r>
      <w:proofErr w:type="spellEnd"/>
      <w:r>
        <w:rPr>
          <w:rStyle w:val="Fett"/>
        </w:rPr>
        <w:t xml:space="preserve"> also </w:t>
      </w:r>
      <w:proofErr w:type="spellStart"/>
      <w:r>
        <w:rPr>
          <w:rStyle w:val="Fett"/>
        </w:rPr>
        <w:t>stedes</w:t>
      </w:r>
      <w:proofErr w:type="spellEnd"/>
      <w:r>
        <w:rPr>
          <w:rStyle w:val="Fett"/>
        </w:rPr>
        <w:t xml:space="preserve"> </w:t>
      </w:r>
      <w:proofErr w:type="spellStart"/>
      <w:r>
        <w:rPr>
          <w:rStyle w:val="Fett"/>
        </w:rPr>
        <w:t>hen</w:t>
      </w:r>
      <w:proofErr w:type="spellEnd"/>
      <w:r>
        <w:rPr>
          <w:rStyle w:val="Fett"/>
        </w:rPr>
        <w:t xml:space="preserve"> </w:t>
      </w:r>
      <w:proofErr w:type="spellStart"/>
      <w:r>
        <w:rPr>
          <w:rStyle w:val="Fett"/>
        </w:rPr>
        <w:t>wederumme</w:t>
      </w:r>
      <w:proofErr w:type="spellEnd"/>
      <w:r>
        <w:rPr>
          <w:rStyle w:val="Fett"/>
        </w:rPr>
        <w:t xml:space="preserve"> bewege, dat </w:t>
      </w:r>
      <w:proofErr w:type="spellStart"/>
      <w:r>
        <w:rPr>
          <w:rStyle w:val="Fett"/>
        </w:rPr>
        <w:t>wy</w:t>
      </w:r>
      <w:proofErr w:type="spellEnd"/>
      <w:r>
        <w:rPr>
          <w:rStyle w:val="Fett"/>
        </w:rPr>
        <w:t xml:space="preserve"> </w:t>
      </w:r>
      <w:proofErr w:type="spellStart"/>
      <w:r>
        <w:rPr>
          <w:rStyle w:val="Fett"/>
        </w:rPr>
        <w:t>unses</w:t>
      </w:r>
      <w:proofErr w:type="spellEnd"/>
      <w:r>
        <w:rPr>
          <w:rStyle w:val="Fett"/>
        </w:rPr>
        <w:t xml:space="preserve"> </w:t>
      </w:r>
      <w:proofErr w:type="spellStart"/>
      <w:r>
        <w:rPr>
          <w:rStyle w:val="Fett"/>
        </w:rPr>
        <w:t>Negesten</w:t>
      </w:r>
      <w:proofErr w:type="spellEnd"/>
      <w:r>
        <w:rPr>
          <w:rStyle w:val="Fett"/>
        </w:rPr>
        <w:t xml:space="preserve"> </w:t>
      </w:r>
      <w:proofErr w:type="spellStart"/>
      <w:r>
        <w:rPr>
          <w:rStyle w:val="Fett"/>
        </w:rPr>
        <w:t>swackeit</w:t>
      </w:r>
      <w:proofErr w:type="spellEnd"/>
      <w:r>
        <w:rPr>
          <w:rStyle w:val="Fett"/>
        </w:rPr>
        <w:t xml:space="preserve"> </w:t>
      </w:r>
      <w:proofErr w:type="spellStart"/>
      <w:r>
        <w:rPr>
          <w:rStyle w:val="Fett"/>
        </w:rPr>
        <w:t>dragen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em</w:t>
      </w:r>
      <w:proofErr w:type="spellEnd"/>
      <w:r>
        <w:rPr>
          <w:rStyle w:val="Fett"/>
        </w:rPr>
        <w:t xml:space="preserve"> </w:t>
      </w:r>
      <w:proofErr w:type="spellStart"/>
      <w:r>
        <w:rPr>
          <w:rStyle w:val="Fett"/>
        </w:rPr>
        <w:t>syne</w:t>
      </w:r>
      <w:proofErr w:type="spellEnd"/>
      <w:r>
        <w:rPr>
          <w:rStyle w:val="Fett"/>
        </w:rPr>
        <w:t xml:space="preserve"> feile </w:t>
      </w:r>
      <w:proofErr w:type="spellStart"/>
      <w:r>
        <w:rPr>
          <w:rStyle w:val="Fett"/>
        </w:rPr>
        <w:t>jegen</w:t>
      </w:r>
      <w:proofErr w:type="spellEnd"/>
      <w:r>
        <w:rPr>
          <w:rStyle w:val="Fett"/>
        </w:rPr>
        <w:t xml:space="preserve"> uns, van Herten </w:t>
      </w:r>
      <w:proofErr w:type="spellStart"/>
      <w:r>
        <w:rPr>
          <w:rStyle w:val="Fett"/>
        </w:rPr>
        <w:t>vergeven</w:t>
      </w:r>
      <w:proofErr w:type="spellEnd"/>
      <w:r>
        <w:rPr>
          <w:rStyle w:val="Fett"/>
        </w:rPr>
        <w:t xml:space="preserve"> </w:t>
      </w:r>
      <w:proofErr w:type="spellStart"/>
      <w:r>
        <w:rPr>
          <w:rStyle w:val="Fett"/>
        </w:rPr>
        <w:t>könen</w:t>
      </w:r>
      <w:proofErr w:type="spellEnd"/>
      <w:r>
        <w:rPr>
          <w:rStyle w:val="Fett"/>
        </w:rPr>
        <w:t>.</w:t>
      </w:r>
      <w:r>
        <w:t xml:space="preserve"> </w:t>
      </w:r>
    </w:p>
    <w:p w14:paraId="1291A507" w14:textId="77777777" w:rsidR="001F22E0" w:rsidRDefault="001F22E0" w:rsidP="001F22E0">
      <w:pPr>
        <w:pStyle w:val="StandardWeb"/>
      </w:pPr>
      <w:r>
        <w:t xml:space="preserve">90. Wat </w:t>
      </w:r>
      <w:proofErr w:type="spellStart"/>
      <w:r>
        <w:t>Biddestu</w:t>
      </w:r>
      <w:proofErr w:type="spellEnd"/>
      <w:r>
        <w:t xml:space="preserve"> im </w:t>
      </w:r>
      <w:proofErr w:type="spellStart"/>
      <w:r>
        <w:t>sesten</w:t>
      </w:r>
      <w:proofErr w:type="spellEnd"/>
      <w:r>
        <w:t xml:space="preserve"> </w:t>
      </w:r>
      <w:proofErr w:type="spellStart"/>
      <w:r>
        <w:t>Gebede</w:t>
      </w:r>
      <w:proofErr w:type="spellEnd"/>
      <w:r>
        <w:t xml:space="preserve"> wenn du sechst: </w:t>
      </w:r>
      <w:proofErr w:type="spellStart"/>
      <w:r>
        <w:t>Vöre</w:t>
      </w:r>
      <w:proofErr w:type="spellEnd"/>
      <w:r>
        <w:t xml:space="preserve"> uns nicht in </w:t>
      </w:r>
      <w:proofErr w:type="spellStart"/>
      <w:r>
        <w:t>versökinge</w:t>
      </w:r>
      <w:proofErr w:type="spellEnd"/>
      <w:r>
        <w:t>?</w:t>
      </w:r>
      <w:r>
        <w:br/>
      </w:r>
      <w:proofErr w:type="spellStart"/>
      <w:r>
        <w:rPr>
          <w:rStyle w:val="Fett"/>
        </w:rPr>
        <w:t>DAt</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genedige</w:t>
      </w:r>
      <w:proofErr w:type="spellEnd"/>
      <w:r>
        <w:rPr>
          <w:rStyle w:val="Fett"/>
        </w:rPr>
        <w:t xml:space="preserve"> Vader uns </w:t>
      </w:r>
      <w:proofErr w:type="spellStart"/>
      <w:r>
        <w:rPr>
          <w:rStyle w:val="Fett"/>
        </w:rPr>
        <w:t>nhu</w:t>
      </w:r>
      <w:proofErr w:type="spellEnd"/>
      <w:r>
        <w:rPr>
          <w:rStyle w:val="Fett"/>
        </w:rPr>
        <w:t xml:space="preserve"> </w:t>
      </w:r>
      <w:proofErr w:type="spellStart"/>
      <w:r>
        <w:rPr>
          <w:rStyle w:val="Fett"/>
        </w:rPr>
        <w:t>vortan</w:t>
      </w:r>
      <w:proofErr w:type="spellEnd"/>
      <w:r>
        <w:rPr>
          <w:rStyle w:val="Fett"/>
        </w:rPr>
        <w:t xml:space="preserve">, vor alle </w:t>
      </w:r>
      <w:proofErr w:type="spellStart"/>
      <w:r>
        <w:rPr>
          <w:rStyle w:val="Fett"/>
        </w:rPr>
        <w:t>schadelicke</w:t>
      </w:r>
      <w:proofErr w:type="spellEnd"/>
      <w:r>
        <w:rPr>
          <w:rStyle w:val="Fett"/>
        </w:rPr>
        <w:t xml:space="preserve"> </w:t>
      </w:r>
      <w:proofErr w:type="spellStart"/>
      <w:r>
        <w:rPr>
          <w:rStyle w:val="Fett"/>
        </w:rPr>
        <w:t>versökinge</w:t>
      </w:r>
      <w:proofErr w:type="spellEnd"/>
      <w:r>
        <w:rPr>
          <w:rStyle w:val="Fett"/>
        </w:rPr>
        <w:t xml:space="preserve"> </w:t>
      </w:r>
      <w:proofErr w:type="spellStart"/>
      <w:r>
        <w:rPr>
          <w:rStyle w:val="Fett"/>
        </w:rPr>
        <w:t>Lyves</w:t>
      </w:r>
      <w:proofErr w:type="spellEnd"/>
      <w:r>
        <w:rPr>
          <w:rStyle w:val="Fett"/>
        </w:rPr>
        <w:t xml:space="preserve"> </w:t>
      </w:r>
      <w:proofErr w:type="spellStart"/>
      <w:r>
        <w:rPr>
          <w:rStyle w:val="Fett"/>
        </w:rPr>
        <w:t>unde</w:t>
      </w:r>
      <w:proofErr w:type="spellEnd"/>
      <w:r>
        <w:rPr>
          <w:rStyle w:val="Fett"/>
        </w:rPr>
        <w:t xml:space="preserve"> der Seelen </w:t>
      </w:r>
      <w:proofErr w:type="spellStart"/>
      <w:r>
        <w:rPr>
          <w:rStyle w:val="Fett"/>
        </w:rPr>
        <w:t>wolde</w:t>
      </w:r>
      <w:proofErr w:type="spellEnd"/>
      <w:r>
        <w:rPr>
          <w:rStyle w:val="Fett"/>
        </w:rPr>
        <w:t xml:space="preserve"> </w:t>
      </w:r>
      <w:proofErr w:type="spellStart"/>
      <w:r>
        <w:rPr>
          <w:rStyle w:val="Fett"/>
        </w:rPr>
        <w:t>behöden</w:t>
      </w:r>
      <w:proofErr w:type="spellEnd"/>
      <w:r>
        <w:rPr>
          <w:rStyle w:val="Fett"/>
        </w:rPr>
        <w:t xml:space="preserve">: </w:t>
      </w:r>
      <w:proofErr w:type="spellStart"/>
      <w:r>
        <w:rPr>
          <w:rStyle w:val="Fett"/>
        </w:rPr>
        <w:t>Edder</w:t>
      </w:r>
      <w:proofErr w:type="spellEnd"/>
      <w:r>
        <w:rPr>
          <w:rStyle w:val="Fett"/>
        </w:rPr>
        <w:t xml:space="preserve"> uns </w:t>
      </w:r>
      <w:proofErr w:type="spellStart"/>
      <w:r>
        <w:rPr>
          <w:rStyle w:val="Fett"/>
        </w:rPr>
        <w:t>dorch</w:t>
      </w:r>
      <w:proofErr w:type="spellEnd"/>
      <w:r>
        <w:rPr>
          <w:rStyle w:val="Fett"/>
        </w:rPr>
        <w:t xml:space="preserve"> </w:t>
      </w:r>
      <w:proofErr w:type="spellStart"/>
      <w:r>
        <w:rPr>
          <w:rStyle w:val="Fett"/>
        </w:rPr>
        <w:t>syne</w:t>
      </w:r>
      <w:proofErr w:type="spellEnd"/>
      <w:r>
        <w:rPr>
          <w:rStyle w:val="Fett"/>
        </w:rPr>
        <w:t xml:space="preserve"> Allmögende </w:t>
      </w:r>
      <w:proofErr w:type="spellStart"/>
      <w:r>
        <w:rPr>
          <w:rStyle w:val="Fett"/>
        </w:rPr>
        <w:t>krafft</w:t>
      </w:r>
      <w:proofErr w:type="spellEnd"/>
      <w:r>
        <w:rPr>
          <w:rStyle w:val="Fett"/>
        </w:rPr>
        <w:t xml:space="preserve">, </w:t>
      </w:r>
      <w:proofErr w:type="spellStart"/>
      <w:r>
        <w:rPr>
          <w:rStyle w:val="Fett"/>
        </w:rPr>
        <w:t>dorch</w:t>
      </w:r>
      <w:proofErr w:type="spellEnd"/>
      <w:r>
        <w:rPr>
          <w:rStyle w:val="Fett"/>
        </w:rPr>
        <w:t xml:space="preserve"> alle </w:t>
      </w:r>
      <w:proofErr w:type="spellStart"/>
      <w:r>
        <w:rPr>
          <w:rStyle w:val="Fett"/>
        </w:rPr>
        <w:t>anvechtinge</w:t>
      </w:r>
      <w:proofErr w:type="spellEnd"/>
      <w:r>
        <w:rPr>
          <w:rStyle w:val="Fett"/>
        </w:rPr>
        <w:t xml:space="preserve">, beide in </w:t>
      </w:r>
      <w:proofErr w:type="spellStart"/>
      <w:r>
        <w:rPr>
          <w:rStyle w:val="Fett"/>
        </w:rPr>
        <w:t>vorspoet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wedderspoet</w:t>
      </w:r>
      <w:proofErr w:type="spellEnd"/>
      <w:r>
        <w:rPr>
          <w:rStyle w:val="Fett"/>
        </w:rPr>
        <w:t xml:space="preserve"> </w:t>
      </w:r>
      <w:proofErr w:type="spellStart"/>
      <w:r>
        <w:rPr>
          <w:rStyle w:val="Fett"/>
        </w:rPr>
        <w:t>hendorch</w:t>
      </w:r>
      <w:proofErr w:type="spellEnd"/>
      <w:r>
        <w:rPr>
          <w:rStyle w:val="Fett"/>
        </w:rPr>
        <w:t xml:space="preserve"> </w:t>
      </w:r>
      <w:proofErr w:type="spellStart"/>
      <w:r>
        <w:rPr>
          <w:rStyle w:val="Fett"/>
        </w:rPr>
        <w:t>vören</w:t>
      </w:r>
      <w:proofErr w:type="spellEnd"/>
      <w:r>
        <w:rPr>
          <w:rStyle w:val="Fett"/>
        </w:rPr>
        <w:t xml:space="preserve">, dat </w:t>
      </w:r>
      <w:proofErr w:type="spellStart"/>
      <w:r>
        <w:rPr>
          <w:rStyle w:val="Fett"/>
        </w:rPr>
        <w:t>wy</w:t>
      </w:r>
      <w:proofErr w:type="spellEnd"/>
      <w:r>
        <w:rPr>
          <w:rStyle w:val="Fett"/>
        </w:rPr>
        <w:t xml:space="preserve"> dar nicht in </w:t>
      </w:r>
      <w:proofErr w:type="spellStart"/>
      <w:r>
        <w:rPr>
          <w:rStyle w:val="Fett"/>
        </w:rPr>
        <w:t>bliven</w:t>
      </w:r>
      <w:proofErr w:type="spellEnd"/>
      <w:r>
        <w:rPr>
          <w:rStyle w:val="Fett"/>
        </w:rPr>
        <w:t xml:space="preserve">, </w:t>
      </w:r>
      <w:proofErr w:type="spellStart"/>
      <w:r>
        <w:rPr>
          <w:rStyle w:val="Fett"/>
        </w:rPr>
        <w:t>sunder</w:t>
      </w:r>
      <w:proofErr w:type="spellEnd"/>
      <w:r>
        <w:rPr>
          <w:rStyle w:val="Fett"/>
        </w:rPr>
        <w:t xml:space="preserve"> </w:t>
      </w:r>
      <w:proofErr w:type="spellStart"/>
      <w:r>
        <w:rPr>
          <w:rStyle w:val="Fett"/>
        </w:rPr>
        <w:t>dorch</w:t>
      </w:r>
      <w:proofErr w:type="spellEnd"/>
      <w:r>
        <w:rPr>
          <w:rStyle w:val="Fett"/>
        </w:rPr>
        <w:t xml:space="preserve"> den </w:t>
      </w:r>
      <w:proofErr w:type="spellStart"/>
      <w:r>
        <w:rPr>
          <w:rStyle w:val="Fett"/>
        </w:rPr>
        <w:t>Geloven</w:t>
      </w:r>
      <w:proofErr w:type="spellEnd"/>
      <w:r>
        <w:rPr>
          <w:rStyle w:val="Fett"/>
        </w:rPr>
        <w:t xml:space="preserve"> de </w:t>
      </w:r>
      <w:proofErr w:type="spellStart"/>
      <w:r>
        <w:rPr>
          <w:rStyle w:val="Fett"/>
        </w:rPr>
        <w:t>overwinninge</w:t>
      </w:r>
      <w:proofErr w:type="spellEnd"/>
      <w:r>
        <w:rPr>
          <w:rStyle w:val="Fett"/>
        </w:rPr>
        <w:t xml:space="preserve"> </w:t>
      </w:r>
      <w:proofErr w:type="spellStart"/>
      <w:r>
        <w:rPr>
          <w:rStyle w:val="Fett"/>
        </w:rPr>
        <w:t>beholden</w:t>
      </w:r>
      <w:proofErr w:type="spellEnd"/>
      <w:r>
        <w:rPr>
          <w:rStyle w:val="Fett"/>
        </w:rPr>
        <w:t>.</w:t>
      </w:r>
      <w:r>
        <w:t xml:space="preserve"> </w:t>
      </w:r>
    </w:p>
    <w:p w14:paraId="7874BB0E" w14:textId="77777777" w:rsidR="001F22E0" w:rsidRDefault="001F22E0" w:rsidP="001F22E0">
      <w:pPr>
        <w:pStyle w:val="StandardWeb"/>
      </w:pPr>
      <w:r>
        <w:t xml:space="preserve">91. Wat </w:t>
      </w:r>
      <w:proofErr w:type="spellStart"/>
      <w:r>
        <w:t>biddestu</w:t>
      </w:r>
      <w:proofErr w:type="spellEnd"/>
      <w:r>
        <w:t xml:space="preserve"> im </w:t>
      </w:r>
      <w:proofErr w:type="spellStart"/>
      <w:r>
        <w:t>sövenden</w:t>
      </w:r>
      <w:proofErr w:type="spellEnd"/>
      <w:r>
        <w:t xml:space="preserve"> </w:t>
      </w:r>
      <w:proofErr w:type="spellStart"/>
      <w:r>
        <w:t>Gebede</w:t>
      </w:r>
      <w:proofErr w:type="spellEnd"/>
      <w:r>
        <w:t xml:space="preserve">, wenn du sechst: </w:t>
      </w:r>
      <w:proofErr w:type="spellStart"/>
      <w:r>
        <w:t>Verlöse</w:t>
      </w:r>
      <w:proofErr w:type="spellEnd"/>
      <w:r>
        <w:t xml:space="preserve"> uns van dem Bösen?</w:t>
      </w:r>
      <w:r>
        <w:br/>
      </w:r>
      <w:proofErr w:type="spellStart"/>
      <w:r>
        <w:rPr>
          <w:rStyle w:val="Fett"/>
        </w:rPr>
        <w:t>NAch</w:t>
      </w:r>
      <w:proofErr w:type="spellEnd"/>
      <w:r>
        <w:rPr>
          <w:rStyle w:val="Fett"/>
        </w:rPr>
        <w:t xml:space="preserve"> dem de Düvel ein </w:t>
      </w:r>
      <w:proofErr w:type="spellStart"/>
      <w:r>
        <w:rPr>
          <w:rStyle w:val="Fett"/>
        </w:rPr>
        <w:t>orsake</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Fontein</w:t>
      </w:r>
      <w:proofErr w:type="spellEnd"/>
      <w:r>
        <w:rPr>
          <w:rStyle w:val="Fett"/>
        </w:rPr>
        <w:t xml:space="preserve">, aller bösen </w:t>
      </w:r>
      <w:proofErr w:type="spellStart"/>
      <w:r>
        <w:rPr>
          <w:rStyle w:val="Fett"/>
        </w:rPr>
        <w:t>Versökinge</w:t>
      </w:r>
      <w:proofErr w:type="spellEnd"/>
      <w:r>
        <w:rPr>
          <w:rStyle w:val="Fett"/>
        </w:rPr>
        <w:t xml:space="preserve">, ja alles böses </w:t>
      </w:r>
      <w:proofErr w:type="spellStart"/>
      <w:r>
        <w:rPr>
          <w:rStyle w:val="Fett"/>
        </w:rPr>
        <w:t>is</w:t>
      </w:r>
      <w:proofErr w:type="spellEnd"/>
      <w:r>
        <w:rPr>
          <w:rStyle w:val="Fett"/>
        </w:rPr>
        <w:t xml:space="preserve">: So </w:t>
      </w:r>
      <w:proofErr w:type="spellStart"/>
      <w:r>
        <w:rPr>
          <w:rStyle w:val="Fett"/>
        </w:rPr>
        <w:t>bidden</w:t>
      </w:r>
      <w:proofErr w:type="spellEnd"/>
      <w:r>
        <w:rPr>
          <w:rStyle w:val="Fett"/>
        </w:rPr>
        <w:t xml:space="preserve"> </w:t>
      </w:r>
      <w:proofErr w:type="spellStart"/>
      <w:r>
        <w:rPr>
          <w:rStyle w:val="Fett"/>
        </w:rPr>
        <w:t>wy</w:t>
      </w:r>
      <w:proofErr w:type="spellEnd"/>
      <w:r>
        <w:rPr>
          <w:rStyle w:val="Fett"/>
        </w:rPr>
        <w:t xml:space="preserve">, dat de </w:t>
      </w:r>
      <w:proofErr w:type="spellStart"/>
      <w:r>
        <w:rPr>
          <w:rStyle w:val="Fett"/>
        </w:rPr>
        <w:t>starcke</w:t>
      </w:r>
      <w:proofErr w:type="spellEnd"/>
      <w:r>
        <w:rPr>
          <w:rStyle w:val="Fett"/>
        </w:rPr>
        <w:t xml:space="preserve"> </w:t>
      </w:r>
      <w:proofErr w:type="spellStart"/>
      <w:r>
        <w:rPr>
          <w:rStyle w:val="Fett"/>
        </w:rPr>
        <w:t>GOdt</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Hemlische</w:t>
      </w:r>
      <w:proofErr w:type="spellEnd"/>
      <w:r>
        <w:rPr>
          <w:rStyle w:val="Fett"/>
        </w:rPr>
        <w:t xml:space="preserve"> Vader, uns </w:t>
      </w:r>
      <w:proofErr w:type="spellStart"/>
      <w:r>
        <w:rPr>
          <w:rStyle w:val="Fett"/>
        </w:rPr>
        <w:t>vam</w:t>
      </w:r>
      <w:proofErr w:type="spellEnd"/>
      <w:r>
        <w:rPr>
          <w:rStyle w:val="Fett"/>
        </w:rPr>
        <w:t xml:space="preserve"> Düvel </w:t>
      </w:r>
      <w:proofErr w:type="spellStart"/>
      <w:r>
        <w:rPr>
          <w:rStyle w:val="Fett"/>
        </w:rPr>
        <w:t>unde</w:t>
      </w:r>
      <w:proofErr w:type="spellEnd"/>
      <w:r>
        <w:rPr>
          <w:rStyle w:val="Fett"/>
        </w:rPr>
        <w:t xml:space="preserve"> aller </w:t>
      </w:r>
      <w:proofErr w:type="spellStart"/>
      <w:r>
        <w:rPr>
          <w:rStyle w:val="Fett"/>
        </w:rPr>
        <w:t>syner</w:t>
      </w:r>
      <w:proofErr w:type="spellEnd"/>
      <w:r>
        <w:rPr>
          <w:rStyle w:val="Fett"/>
        </w:rPr>
        <w:t xml:space="preserve"> </w:t>
      </w:r>
      <w:proofErr w:type="spellStart"/>
      <w:r>
        <w:rPr>
          <w:rStyle w:val="Fett"/>
        </w:rPr>
        <w:t>Mordtlicken</w:t>
      </w:r>
      <w:proofErr w:type="spellEnd"/>
      <w:r>
        <w:rPr>
          <w:rStyle w:val="Fett"/>
        </w:rPr>
        <w:t xml:space="preserve"> </w:t>
      </w:r>
      <w:proofErr w:type="spellStart"/>
      <w:r>
        <w:rPr>
          <w:rStyle w:val="Fett"/>
        </w:rPr>
        <w:t>gewalt</w:t>
      </w:r>
      <w:proofErr w:type="spellEnd"/>
      <w:r>
        <w:rPr>
          <w:rStyle w:val="Fett"/>
        </w:rPr>
        <w:t xml:space="preserve">, van der Sünde, </w:t>
      </w:r>
      <w:proofErr w:type="spellStart"/>
      <w:r>
        <w:rPr>
          <w:rStyle w:val="Fett"/>
        </w:rPr>
        <w:t>Dodt</w:t>
      </w:r>
      <w:proofErr w:type="spellEnd"/>
      <w:r>
        <w:rPr>
          <w:rStyle w:val="Fett"/>
        </w:rPr>
        <w:t xml:space="preserve"> </w:t>
      </w:r>
      <w:proofErr w:type="spellStart"/>
      <w:r>
        <w:rPr>
          <w:rStyle w:val="Fett"/>
        </w:rPr>
        <w:t>unde</w:t>
      </w:r>
      <w:proofErr w:type="spellEnd"/>
      <w:r>
        <w:rPr>
          <w:rStyle w:val="Fett"/>
        </w:rPr>
        <w:t xml:space="preserve"> allem </w:t>
      </w:r>
      <w:proofErr w:type="spellStart"/>
      <w:r>
        <w:rPr>
          <w:rStyle w:val="Fett"/>
        </w:rPr>
        <w:t>övel</w:t>
      </w:r>
      <w:proofErr w:type="spellEnd"/>
      <w:r>
        <w:rPr>
          <w:rStyle w:val="Fett"/>
        </w:rPr>
        <w:t xml:space="preserve"> beide </w:t>
      </w:r>
      <w:proofErr w:type="spellStart"/>
      <w:r>
        <w:rPr>
          <w:rStyle w:val="Fett"/>
        </w:rPr>
        <w:t>Lyves</w:t>
      </w:r>
      <w:proofErr w:type="spellEnd"/>
      <w:r>
        <w:rPr>
          <w:rStyle w:val="Fett"/>
        </w:rPr>
        <w:t xml:space="preserve"> </w:t>
      </w:r>
      <w:proofErr w:type="spellStart"/>
      <w:r>
        <w:rPr>
          <w:rStyle w:val="Fett"/>
        </w:rPr>
        <w:t>unde</w:t>
      </w:r>
      <w:proofErr w:type="spellEnd"/>
      <w:r>
        <w:rPr>
          <w:rStyle w:val="Fett"/>
        </w:rPr>
        <w:t xml:space="preserve"> der Seelen, </w:t>
      </w:r>
      <w:proofErr w:type="spellStart"/>
      <w:r>
        <w:rPr>
          <w:rStyle w:val="Fett"/>
        </w:rPr>
        <w:t>genedichlick</w:t>
      </w:r>
      <w:proofErr w:type="spellEnd"/>
      <w:r>
        <w:rPr>
          <w:rStyle w:val="Fett"/>
        </w:rPr>
        <w:t xml:space="preserve"> </w:t>
      </w:r>
      <w:proofErr w:type="spellStart"/>
      <w:r>
        <w:rPr>
          <w:rStyle w:val="Fett"/>
        </w:rPr>
        <w:t>redde</w:t>
      </w:r>
      <w:proofErr w:type="spellEnd"/>
      <w:r>
        <w:rPr>
          <w:rStyle w:val="Fett"/>
        </w:rPr>
        <w:t xml:space="preserve"> </w:t>
      </w:r>
      <w:proofErr w:type="spellStart"/>
      <w:r>
        <w:rPr>
          <w:rStyle w:val="Fett"/>
        </w:rPr>
        <w:t>unde</w:t>
      </w:r>
      <w:proofErr w:type="spellEnd"/>
      <w:r>
        <w:rPr>
          <w:rStyle w:val="Fett"/>
        </w:rPr>
        <w:t xml:space="preserve"> erlöse.</w:t>
      </w:r>
      <w:r>
        <w:t xml:space="preserve"> </w:t>
      </w:r>
    </w:p>
    <w:p w14:paraId="31390D29" w14:textId="77777777" w:rsidR="001F22E0" w:rsidRDefault="001F22E0" w:rsidP="001F22E0">
      <w:pPr>
        <w:pStyle w:val="StandardWeb"/>
      </w:pPr>
      <w:r>
        <w:t xml:space="preserve">92. Wat willen de </w:t>
      </w:r>
      <w:proofErr w:type="spellStart"/>
      <w:r>
        <w:t>Wörde</w:t>
      </w:r>
      <w:proofErr w:type="spellEnd"/>
      <w:r>
        <w:t xml:space="preserve"> de CHristus am ende dar an hanget: </w:t>
      </w:r>
      <w:proofErr w:type="spellStart"/>
      <w:r>
        <w:t>Wente</w:t>
      </w:r>
      <w:proofErr w:type="spellEnd"/>
      <w:r>
        <w:t xml:space="preserve"> </w:t>
      </w:r>
      <w:proofErr w:type="spellStart"/>
      <w:r>
        <w:t>dyn</w:t>
      </w:r>
      <w:proofErr w:type="spellEnd"/>
      <w:r>
        <w:t xml:space="preserve"> </w:t>
      </w:r>
      <w:proofErr w:type="spellStart"/>
      <w:r>
        <w:t>is</w:t>
      </w:r>
      <w:proofErr w:type="spellEnd"/>
      <w:r>
        <w:t xml:space="preserve"> dat </w:t>
      </w:r>
      <w:proofErr w:type="spellStart"/>
      <w:r>
        <w:t>Ryke</w:t>
      </w:r>
      <w:proofErr w:type="spellEnd"/>
      <w:r>
        <w:t xml:space="preserve">, de </w:t>
      </w:r>
      <w:proofErr w:type="spellStart"/>
      <w:r>
        <w:t>krafft</w:t>
      </w:r>
      <w:proofErr w:type="spellEnd"/>
      <w:r>
        <w:t xml:space="preserve">, </w:t>
      </w:r>
      <w:proofErr w:type="spellStart"/>
      <w:r>
        <w:t>unde</w:t>
      </w:r>
      <w:proofErr w:type="spellEnd"/>
      <w:r>
        <w:t xml:space="preserve"> de </w:t>
      </w:r>
      <w:proofErr w:type="spellStart"/>
      <w:r>
        <w:t>Herlickheit</w:t>
      </w:r>
      <w:proofErr w:type="spellEnd"/>
      <w:r>
        <w:t xml:space="preserve"> in </w:t>
      </w:r>
      <w:proofErr w:type="spellStart"/>
      <w:r>
        <w:t>Ewicheit</w:t>
      </w:r>
      <w:proofErr w:type="spellEnd"/>
      <w:r>
        <w:t>?</w:t>
      </w:r>
      <w:r>
        <w:br/>
      </w:r>
      <w:proofErr w:type="spellStart"/>
      <w:r>
        <w:rPr>
          <w:rStyle w:val="Fett"/>
        </w:rPr>
        <w:t>NAch</w:t>
      </w:r>
      <w:proofErr w:type="spellEnd"/>
      <w:r>
        <w:rPr>
          <w:rStyle w:val="Fett"/>
        </w:rPr>
        <w:t xml:space="preserve"> dem </w:t>
      </w:r>
      <w:proofErr w:type="spellStart"/>
      <w:r>
        <w:rPr>
          <w:rStyle w:val="Fett"/>
        </w:rPr>
        <w:t>unsem</w:t>
      </w:r>
      <w:proofErr w:type="spellEnd"/>
      <w:r>
        <w:rPr>
          <w:rStyle w:val="Fett"/>
        </w:rPr>
        <w:t xml:space="preserve"> </w:t>
      </w:r>
      <w:proofErr w:type="spellStart"/>
      <w:r>
        <w:rPr>
          <w:rStyle w:val="Fett"/>
        </w:rPr>
        <w:t>Gade</w:t>
      </w:r>
      <w:proofErr w:type="spellEnd"/>
      <w:r>
        <w:rPr>
          <w:rStyle w:val="Fett"/>
        </w:rPr>
        <w:t xml:space="preserve"> alleine, dat </w:t>
      </w:r>
      <w:proofErr w:type="spellStart"/>
      <w:r>
        <w:rPr>
          <w:rStyle w:val="Fett"/>
        </w:rPr>
        <w:t>Ryke</w:t>
      </w:r>
      <w:proofErr w:type="spellEnd"/>
      <w:r>
        <w:rPr>
          <w:rStyle w:val="Fett"/>
        </w:rPr>
        <w:t xml:space="preserve">, alle </w:t>
      </w:r>
      <w:proofErr w:type="spellStart"/>
      <w:r>
        <w:rPr>
          <w:rStyle w:val="Fett"/>
        </w:rPr>
        <w:t>gewalt</w:t>
      </w:r>
      <w:proofErr w:type="spellEnd"/>
      <w:r>
        <w:rPr>
          <w:rStyle w:val="Fett"/>
        </w:rPr>
        <w:t xml:space="preserve"> </w:t>
      </w:r>
      <w:proofErr w:type="spellStart"/>
      <w:r>
        <w:rPr>
          <w:rStyle w:val="Fett"/>
        </w:rPr>
        <w:t>unde</w:t>
      </w:r>
      <w:proofErr w:type="spellEnd"/>
      <w:r>
        <w:rPr>
          <w:rStyle w:val="Fett"/>
        </w:rPr>
        <w:t xml:space="preserve"> Ehre </w:t>
      </w:r>
      <w:proofErr w:type="spellStart"/>
      <w:r>
        <w:rPr>
          <w:rStyle w:val="Fett"/>
        </w:rPr>
        <w:t>thokompt</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wy</w:t>
      </w:r>
      <w:proofErr w:type="spellEnd"/>
      <w:r>
        <w:rPr>
          <w:rStyle w:val="Fett"/>
        </w:rPr>
        <w:t xml:space="preserve"> uns </w:t>
      </w:r>
      <w:proofErr w:type="spellStart"/>
      <w:r>
        <w:rPr>
          <w:rStyle w:val="Fett"/>
        </w:rPr>
        <w:t>ock</w:t>
      </w:r>
      <w:proofErr w:type="spellEnd"/>
      <w:r>
        <w:rPr>
          <w:rStyle w:val="Fett"/>
        </w:rPr>
        <w:t xml:space="preserve"> in </w:t>
      </w:r>
      <w:proofErr w:type="spellStart"/>
      <w:r>
        <w:rPr>
          <w:rStyle w:val="Fett"/>
        </w:rPr>
        <w:t>unsen</w:t>
      </w:r>
      <w:proofErr w:type="spellEnd"/>
      <w:r>
        <w:rPr>
          <w:rStyle w:val="Fett"/>
        </w:rPr>
        <w:t xml:space="preserve"> </w:t>
      </w:r>
      <w:proofErr w:type="spellStart"/>
      <w:r>
        <w:rPr>
          <w:rStyle w:val="Fett"/>
        </w:rPr>
        <w:t>Gededen</w:t>
      </w:r>
      <w:proofErr w:type="spellEnd"/>
      <w:r>
        <w:rPr>
          <w:rStyle w:val="Fett"/>
        </w:rPr>
        <w:t xml:space="preserve"> alleine </w:t>
      </w:r>
      <w:proofErr w:type="spellStart"/>
      <w:r>
        <w:rPr>
          <w:rStyle w:val="Fett"/>
        </w:rPr>
        <w:t>up</w:t>
      </w:r>
      <w:proofErr w:type="spellEnd"/>
      <w:r>
        <w:rPr>
          <w:rStyle w:val="Fett"/>
        </w:rPr>
        <w:t xml:space="preserve"> </w:t>
      </w:r>
      <w:proofErr w:type="spellStart"/>
      <w:r>
        <w:rPr>
          <w:rStyle w:val="Fett"/>
        </w:rPr>
        <w:t>syne</w:t>
      </w:r>
      <w:proofErr w:type="spellEnd"/>
      <w:r>
        <w:rPr>
          <w:rStyle w:val="Fett"/>
        </w:rPr>
        <w:t xml:space="preserve"> macht </w:t>
      </w:r>
      <w:proofErr w:type="spellStart"/>
      <w:r>
        <w:rPr>
          <w:rStyle w:val="Fett"/>
        </w:rPr>
        <w:t>unde</w:t>
      </w:r>
      <w:proofErr w:type="spellEnd"/>
      <w:r>
        <w:rPr>
          <w:rStyle w:val="Fett"/>
        </w:rPr>
        <w:t xml:space="preserve"> </w:t>
      </w:r>
      <w:proofErr w:type="spellStart"/>
      <w:r>
        <w:rPr>
          <w:rStyle w:val="Fett"/>
        </w:rPr>
        <w:t>güdicheit</w:t>
      </w:r>
      <w:proofErr w:type="spellEnd"/>
      <w:r>
        <w:rPr>
          <w:rStyle w:val="Fett"/>
        </w:rPr>
        <w:t xml:space="preserve"> </w:t>
      </w:r>
      <w:proofErr w:type="spellStart"/>
      <w:r>
        <w:rPr>
          <w:rStyle w:val="Fett"/>
        </w:rPr>
        <w:t>dorch</w:t>
      </w:r>
      <w:proofErr w:type="spellEnd"/>
      <w:r>
        <w:rPr>
          <w:rStyle w:val="Fett"/>
        </w:rPr>
        <w:t xml:space="preserve"> CHristum </w:t>
      </w:r>
      <w:proofErr w:type="spellStart"/>
      <w:r>
        <w:rPr>
          <w:rStyle w:val="Fett"/>
        </w:rPr>
        <w:t>verlaten</w:t>
      </w:r>
      <w:proofErr w:type="spellEnd"/>
      <w:r>
        <w:rPr>
          <w:rStyle w:val="Fett"/>
        </w:rPr>
        <w:t xml:space="preserve">: So </w:t>
      </w:r>
      <w:proofErr w:type="spellStart"/>
      <w:r>
        <w:rPr>
          <w:rStyle w:val="Fett"/>
        </w:rPr>
        <w:t>vermanen</w:t>
      </w:r>
      <w:proofErr w:type="spellEnd"/>
      <w:r>
        <w:rPr>
          <w:rStyle w:val="Fett"/>
        </w:rPr>
        <w:t xml:space="preserve"> </w:t>
      </w:r>
      <w:proofErr w:type="spellStart"/>
      <w:r>
        <w:rPr>
          <w:rStyle w:val="Fett"/>
        </w:rPr>
        <w:t>wy</w:t>
      </w:r>
      <w:proofErr w:type="spellEnd"/>
      <w:r>
        <w:rPr>
          <w:rStyle w:val="Fett"/>
        </w:rPr>
        <w:t xml:space="preserve"> en </w:t>
      </w:r>
      <w:proofErr w:type="spellStart"/>
      <w:r>
        <w:rPr>
          <w:rStyle w:val="Fett"/>
        </w:rPr>
        <w:t>dorch</w:t>
      </w:r>
      <w:proofErr w:type="spellEnd"/>
      <w:r>
        <w:rPr>
          <w:rStyle w:val="Fett"/>
        </w:rPr>
        <w:t xml:space="preserve"> </w:t>
      </w:r>
      <w:proofErr w:type="spellStart"/>
      <w:r>
        <w:rPr>
          <w:rStyle w:val="Fett"/>
        </w:rPr>
        <w:t>disse</w:t>
      </w:r>
      <w:proofErr w:type="spellEnd"/>
      <w:r>
        <w:rPr>
          <w:rStyle w:val="Fett"/>
        </w:rPr>
        <w:t xml:space="preserve"> </w:t>
      </w:r>
      <w:proofErr w:type="spellStart"/>
      <w:r>
        <w:rPr>
          <w:rStyle w:val="Fett"/>
        </w:rPr>
        <w:t>wörde</w:t>
      </w:r>
      <w:proofErr w:type="spellEnd"/>
      <w:r>
        <w:rPr>
          <w:rStyle w:val="Fett"/>
        </w:rPr>
        <w:t xml:space="preserve">, dat he </w:t>
      </w:r>
      <w:proofErr w:type="spellStart"/>
      <w:r>
        <w:rPr>
          <w:rStyle w:val="Fett"/>
        </w:rPr>
        <w:t>unse</w:t>
      </w:r>
      <w:proofErr w:type="spellEnd"/>
      <w:r>
        <w:rPr>
          <w:rStyle w:val="Fett"/>
        </w:rPr>
        <w:t xml:space="preserve"> </w:t>
      </w:r>
      <w:proofErr w:type="spellStart"/>
      <w:r>
        <w:rPr>
          <w:rStyle w:val="Fett"/>
        </w:rPr>
        <w:t>Gebeden</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synes</w:t>
      </w:r>
      <w:proofErr w:type="spellEnd"/>
      <w:r>
        <w:rPr>
          <w:rStyle w:val="Fett"/>
        </w:rPr>
        <w:t xml:space="preserve"> Namens </w:t>
      </w:r>
      <w:proofErr w:type="spellStart"/>
      <w:r>
        <w:rPr>
          <w:rStyle w:val="Fett"/>
        </w:rPr>
        <w:t>pryß</w:t>
      </w:r>
      <w:proofErr w:type="spellEnd"/>
      <w:r>
        <w:rPr>
          <w:rStyle w:val="Fett"/>
        </w:rPr>
        <w:t xml:space="preserve"> erhöre, </w:t>
      </w:r>
      <w:proofErr w:type="spellStart"/>
      <w:r>
        <w:rPr>
          <w:rStyle w:val="Fett"/>
        </w:rPr>
        <w:t>unde</w:t>
      </w:r>
      <w:proofErr w:type="spellEnd"/>
      <w:r>
        <w:rPr>
          <w:rStyle w:val="Fett"/>
        </w:rPr>
        <w:t xml:space="preserve"> uns </w:t>
      </w:r>
      <w:proofErr w:type="spellStart"/>
      <w:r>
        <w:rPr>
          <w:rStyle w:val="Fett"/>
        </w:rPr>
        <w:t>entlick</w:t>
      </w:r>
      <w:proofErr w:type="spellEnd"/>
      <w:r>
        <w:rPr>
          <w:rStyle w:val="Fett"/>
        </w:rPr>
        <w:t xml:space="preserve"> </w:t>
      </w:r>
      <w:proofErr w:type="spellStart"/>
      <w:r>
        <w:rPr>
          <w:rStyle w:val="Fett"/>
        </w:rPr>
        <w:t>vam</w:t>
      </w:r>
      <w:proofErr w:type="spellEnd"/>
      <w:r>
        <w:rPr>
          <w:rStyle w:val="Fett"/>
        </w:rPr>
        <w:t xml:space="preserve"> Düvel, </w:t>
      </w:r>
      <w:proofErr w:type="spellStart"/>
      <w:r>
        <w:rPr>
          <w:rStyle w:val="Fett"/>
        </w:rPr>
        <w:t>synem</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Byende</w:t>
      </w:r>
      <w:proofErr w:type="spellEnd"/>
      <w:r>
        <w:rPr>
          <w:rStyle w:val="Fett"/>
        </w:rPr>
        <w:t xml:space="preserve">, de sick alle </w:t>
      </w:r>
      <w:proofErr w:type="spellStart"/>
      <w:r>
        <w:rPr>
          <w:rStyle w:val="Fett"/>
        </w:rPr>
        <w:t>gewalt</w:t>
      </w:r>
      <w:proofErr w:type="spellEnd"/>
      <w:r>
        <w:rPr>
          <w:rStyle w:val="Fett"/>
        </w:rPr>
        <w:t xml:space="preserve"> </w:t>
      </w:r>
      <w:proofErr w:type="spellStart"/>
      <w:r>
        <w:rPr>
          <w:rStyle w:val="Fett"/>
        </w:rPr>
        <w:t>unde</w:t>
      </w:r>
      <w:proofErr w:type="spellEnd"/>
      <w:r>
        <w:rPr>
          <w:rStyle w:val="Fett"/>
        </w:rPr>
        <w:t xml:space="preserve"> Ehre </w:t>
      </w:r>
      <w:proofErr w:type="spellStart"/>
      <w:r>
        <w:rPr>
          <w:rStyle w:val="Fett"/>
        </w:rPr>
        <w:t>thoschrifft</w:t>
      </w:r>
      <w:proofErr w:type="spellEnd"/>
      <w:r>
        <w:rPr>
          <w:rStyle w:val="Fett"/>
        </w:rPr>
        <w:t xml:space="preserve">, </w:t>
      </w:r>
      <w:proofErr w:type="spellStart"/>
      <w:r>
        <w:rPr>
          <w:rStyle w:val="Fett"/>
        </w:rPr>
        <w:t>wil</w:t>
      </w:r>
      <w:proofErr w:type="spellEnd"/>
      <w:r>
        <w:rPr>
          <w:rStyle w:val="Fett"/>
        </w:rPr>
        <w:t xml:space="preserve"> erlösen.</w:t>
      </w:r>
      <w:r>
        <w:t xml:space="preserve"> </w:t>
      </w:r>
    </w:p>
    <w:p w14:paraId="74BAA825" w14:textId="77777777" w:rsidR="001F22E0" w:rsidRDefault="001F22E0" w:rsidP="001F22E0">
      <w:pPr>
        <w:pStyle w:val="StandardWeb"/>
      </w:pPr>
      <w:r>
        <w:t xml:space="preserve">93. Wat </w:t>
      </w:r>
      <w:proofErr w:type="spellStart"/>
      <w:r>
        <w:t>versteistu</w:t>
      </w:r>
      <w:proofErr w:type="spellEnd"/>
      <w:r>
        <w:t xml:space="preserve"> </w:t>
      </w:r>
      <w:proofErr w:type="spellStart"/>
      <w:r>
        <w:t>dorch</w:t>
      </w:r>
      <w:proofErr w:type="spellEnd"/>
      <w:r>
        <w:t xml:space="preserve"> dat </w:t>
      </w:r>
      <w:proofErr w:type="spellStart"/>
      <w:r>
        <w:t>wördeken</w:t>
      </w:r>
      <w:proofErr w:type="spellEnd"/>
      <w:r>
        <w:t xml:space="preserve"> Amen, dat </w:t>
      </w:r>
      <w:proofErr w:type="spellStart"/>
      <w:r>
        <w:t>men</w:t>
      </w:r>
      <w:proofErr w:type="spellEnd"/>
      <w:r>
        <w:t xml:space="preserve"> </w:t>
      </w:r>
      <w:proofErr w:type="spellStart"/>
      <w:r>
        <w:t>billick</w:t>
      </w:r>
      <w:proofErr w:type="spellEnd"/>
      <w:r>
        <w:t xml:space="preserve"> an ein </w:t>
      </w:r>
      <w:proofErr w:type="spellStart"/>
      <w:r>
        <w:t>itzlick</w:t>
      </w:r>
      <w:proofErr w:type="spellEnd"/>
      <w:r>
        <w:t xml:space="preserve"> </w:t>
      </w:r>
      <w:proofErr w:type="spellStart"/>
      <w:r>
        <w:t>Gebedt</w:t>
      </w:r>
      <w:proofErr w:type="spellEnd"/>
      <w:r>
        <w:t xml:space="preserve"> hangen schal?</w:t>
      </w:r>
      <w:r>
        <w:br/>
      </w:r>
      <w:proofErr w:type="spellStart"/>
      <w:r>
        <w:rPr>
          <w:rStyle w:val="Fett"/>
        </w:rPr>
        <w:t>DAt</w:t>
      </w:r>
      <w:proofErr w:type="spellEnd"/>
      <w:r>
        <w:rPr>
          <w:rStyle w:val="Fett"/>
        </w:rPr>
        <w:t xml:space="preserve"> </w:t>
      </w:r>
      <w:proofErr w:type="spellStart"/>
      <w:r>
        <w:rPr>
          <w:rStyle w:val="Fett"/>
        </w:rPr>
        <w:t>het</w:t>
      </w:r>
      <w:proofErr w:type="spellEnd"/>
      <w:r>
        <w:rPr>
          <w:rStyle w:val="Fett"/>
        </w:rPr>
        <w:t xml:space="preserve"> so </w:t>
      </w:r>
      <w:proofErr w:type="spellStart"/>
      <w:r>
        <w:rPr>
          <w:rStyle w:val="Fett"/>
        </w:rPr>
        <w:t>veel</w:t>
      </w:r>
      <w:proofErr w:type="spellEnd"/>
      <w:r>
        <w:rPr>
          <w:rStyle w:val="Fett"/>
        </w:rPr>
        <w:t xml:space="preserve">, </w:t>
      </w:r>
      <w:proofErr w:type="spellStart"/>
      <w:r>
        <w:rPr>
          <w:rStyle w:val="Fett"/>
        </w:rPr>
        <w:t>alse</w:t>
      </w:r>
      <w:proofErr w:type="spellEnd"/>
      <w:r>
        <w:rPr>
          <w:rStyle w:val="Fett"/>
        </w:rPr>
        <w:t xml:space="preserve"> </w:t>
      </w:r>
      <w:proofErr w:type="spellStart"/>
      <w:r>
        <w:rPr>
          <w:rStyle w:val="Fett"/>
        </w:rPr>
        <w:t>idt</w:t>
      </w:r>
      <w:proofErr w:type="spellEnd"/>
      <w:r>
        <w:rPr>
          <w:rStyle w:val="Fett"/>
        </w:rPr>
        <w:t xml:space="preserve"> werde wahr, </w:t>
      </w:r>
      <w:proofErr w:type="spellStart"/>
      <w:r>
        <w:rPr>
          <w:rStyle w:val="Fett"/>
        </w:rPr>
        <w:t>edder</w:t>
      </w:r>
      <w:proofErr w:type="spellEnd"/>
      <w:r>
        <w:rPr>
          <w:rStyle w:val="Fett"/>
        </w:rPr>
        <w:t xml:space="preserve"> </w:t>
      </w:r>
      <w:proofErr w:type="spellStart"/>
      <w:r>
        <w:rPr>
          <w:rStyle w:val="Fett"/>
        </w:rPr>
        <w:t>idt</w:t>
      </w:r>
      <w:proofErr w:type="spellEnd"/>
      <w:r>
        <w:rPr>
          <w:rStyle w:val="Fett"/>
        </w:rPr>
        <w:t xml:space="preserve"> </w:t>
      </w:r>
      <w:proofErr w:type="spellStart"/>
      <w:r>
        <w:rPr>
          <w:rStyle w:val="Fett"/>
        </w:rPr>
        <w:t>geschee</w:t>
      </w:r>
      <w:proofErr w:type="spellEnd"/>
      <w:r>
        <w:rPr>
          <w:rStyle w:val="Fett"/>
        </w:rPr>
        <w:t xml:space="preserve">, </w:t>
      </w:r>
      <w:proofErr w:type="spellStart"/>
      <w:r>
        <w:rPr>
          <w:rStyle w:val="Fett"/>
        </w:rPr>
        <w:t>effte</w:t>
      </w:r>
      <w:proofErr w:type="spellEnd"/>
      <w:r>
        <w:rPr>
          <w:rStyle w:val="Fett"/>
        </w:rPr>
        <w:t xml:space="preserve"> </w:t>
      </w:r>
      <w:proofErr w:type="spellStart"/>
      <w:r>
        <w:rPr>
          <w:rStyle w:val="Fett"/>
        </w:rPr>
        <w:t>ock</w:t>
      </w:r>
      <w:proofErr w:type="spellEnd"/>
      <w:r>
        <w:rPr>
          <w:rStyle w:val="Fett"/>
        </w:rPr>
        <w:t xml:space="preserve">, </w:t>
      </w:r>
      <w:proofErr w:type="spellStart"/>
      <w:r>
        <w:rPr>
          <w:rStyle w:val="Fett"/>
        </w:rPr>
        <w:t>idt</w:t>
      </w:r>
      <w:proofErr w:type="spellEnd"/>
      <w:r>
        <w:rPr>
          <w:rStyle w:val="Fett"/>
        </w:rPr>
        <w:t xml:space="preserve"> wert </w:t>
      </w:r>
      <w:proofErr w:type="spellStart"/>
      <w:r>
        <w:rPr>
          <w:rStyle w:val="Fett"/>
        </w:rPr>
        <w:t>gewißlyck</w:t>
      </w:r>
      <w:proofErr w:type="spellEnd"/>
      <w:r>
        <w:rPr>
          <w:rStyle w:val="Fett"/>
        </w:rPr>
        <w:t xml:space="preserve"> </w:t>
      </w:r>
      <w:proofErr w:type="spellStart"/>
      <w:r>
        <w:rPr>
          <w:rStyle w:val="Fett"/>
        </w:rPr>
        <w:t>gescheen</w:t>
      </w:r>
      <w:proofErr w:type="spellEnd"/>
      <w:r>
        <w:rPr>
          <w:rStyle w:val="Fett"/>
        </w:rPr>
        <w:t>.</w:t>
      </w:r>
      <w:r>
        <w:t xml:space="preserve"> </w:t>
      </w:r>
    </w:p>
    <w:p w14:paraId="37D193DF" w14:textId="77777777" w:rsidR="001F22E0" w:rsidRDefault="001F22E0" w:rsidP="001F22E0">
      <w:pPr>
        <w:pStyle w:val="StandardWeb"/>
      </w:pPr>
      <w:r>
        <w:t xml:space="preserve">94. Wat </w:t>
      </w:r>
      <w:proofErr w:type="spellStart"/>
      <w:r>
        <w:t>vermanet</w:t>
      </w:r>
      <w:proofErr w:type="spellEnd"/>
      <w:r>
        <w:t xml:space="preserve"> uns </w:t>
      </w:r>
      <w:proofErr w:type="spellStart"/>
      <w:r>
        <w:t>disse</w:t>
      </w:r>
      <w:proofErr w:type="spellEnd"/>
      <w:r>
        <w:t xml:space="preserve"> </w:t>
      </w:r>
      <w:proofErr w:type="spellStart"/>
      <w:r>
        <w:t>bedüdinge</w:t>
      </w:r>
      <w:proofErr w:type="spellEnd"/>
      <w:r>
        <w:t>?</w:t>
      </w:r>
      <w:r>
        <w:br/>
      </w:r>
      <w:proofErr w:type="spellStart"/>
      <w:r>
        <w:rPr>
          <w:rStyle w:val="Fett"/>
        </w:rPr>
        <w:t>DAt</w:t>
      </w:r>
      <w:proofErr w:type="spellEnd"/>
      <w:r>
        <w:rPr>
          <w:rStyle w:val="Fett"/>
        </w:rPr>
        <w:t xml:space="preserve"> </w:t>
      </w:r>
      <w:proofErr w:type="spellStart"/>
      <w:r>
        <w:rPr>
          <w:rStyle w:val="Fett"/>
        </w:rPr>
        <w:t>wy</w:t>
      </w:r>
      <w:proofErr w:type="spellEnd"/>
      <w:r>
        <w:rPr>
          <w:rStyle w:val="Fett"/>
        </w:rPr>
        <w:t xml:space="preserve"> alle </w:t>
      </w:r>
      <w:proofErr w:type="spellStart"/>
      <w:r>
        <w:rPr>
          <w:rStyle w:val="Fett"/>
        </w:rPr>
        <w:t>unse</w:t>
      </w:r>
      <w:proofErr w:type="spellEnd"/>
      <w:r>
        <w:rPr>
          <w:rStyle w:val="Fett"/>
        </w:rPr>
        <w:t xml:space="preserve"> </w:t>
      </w:r>
      <w:proofErr w:type="spellStart"/>
      <w:r>
        <w:rPr>
          <w:rStyle w:val="Fett"/>
        </w:rPr>
        <w:t>Gebeden</w:t>
      </w:r>
      <w:proofErr w:type="spellEnd"/>
      <w:r>
        <w:rPr>
          <w:rStyle w:val="Fett"/>
        </w:rPr>
        <w:t xml:space="preserve">, mit </w:t>
      </w:r>
      <w:proofErr w:type="spellStart"/>
      <w:r>
        <w:rPr>
          <w:rStyle w:val="Fett"/>
        </w:rPr>
        <w:t>vürigen</w:t>
      </w:r>
      <w:proofErr w:type="spellEnd"/>
      <w:r>
        <w:rPr>
          <w:rStyle w:val="Fett"/>
        </w:rPr>
        <w:t xml:space="preserve"> </w:t>
      </w:r>
      <w:proofErr w:type="spellStart"/>
      <w:r>
        <w:rPr>
          <w:rStyle w:val="Fett"/>
        </w:rPr>
        <w:t>begeerten</w:t>
      </w:r>
      <w:proofErr w:type="spellEnd"/>
      <w:r>
        <w:rPr>
          <w:rStyle w:val="Fett"/>
        </w:rPr>
        <w:t xml:space="preserve"> </w:t>
      </w:r>
      <w:proofErr w:type="spellStart"/>
      <w:r>
        <w:rPr>
          <w:rStyle w:val="Fett"/>
        </w:rPr>
        <w:t>unde</w:t>
      </w:r>
      <w:proofErr w:type="spellEnd"/>
      <w:r>
        <w:rPr>
          <w:rStyle w:val="Fett"/>
        </w:rPr>
        <w:t xml:space="preserve"> </w:t>
      </w:r>
      <w:proofErr w:type="spellStart"/>
      <w:r>
        <w:rPr>
          <w:rStyle w:val="Fett"/>
        </w:rPr>
        <w:t>gelövigen</w:t>
      </w:r>
      <w:proofErr w:type="spellEnd"/>
      <w:r>
        <w:rPr>
          <w:rStyle w:val="Fett"/>
        </w:rPr>
        <w:t xml:space="preserve"> </w:t>
      </w:r>
      <w:proofErr w:type="spellStart"/>
      <w:r>
        <w:rPr>
          <w:rStyle w:val="Fett"/>
        </w:rPr>
        <w:t>HGerten</w:t>
      </w:r>
      <w:proofErr w:type="spellEnd"/>
      <w:r>
        <w:rPr>
          <w:rStyle w:val="Fett"/>
        </w:rPr>
        <w:t xml:space="preserve">, </w:t>
      </w:r>
      <w:proofErr w:type="spellStart"/>
      <w:r>
        <w:rPr>
          <w:rStyle w:val="Fett"/>
        </w:rPr>
        <w:t>tho</w:t>
      </w:r>
      <w:proofErr w:type="spellEnd"/>
      <w:r>
        <w:rPr>
          <w:rStyle w:val="Fett"/>
        </w:rPr>
        <w:t xml:space="preserve"> </w:t>
      </w:r>
      <w:proofErr w:type="spellStart"/>
      <w:r>
        <w:rPr>
          <w:rStyle w:val="Fett"/>
        </w:rPr>
        <w:t>GOdt</w:t>
      </w:r>
      <w:proofErr w:type="spellEnd"/>
      <w:r>
        <w:rPr>
          <w:rStyle w:val="Fett"/>
        </w:rPr>
        <w:t xml:space="preserve"> richten </w:t>
      </w:r>
      <w:proofErr w:type="spellStart"/>
      <w:r>
        <w:rPr>
          <w:rStyle w:val="Fett"/>
        </w:rPr>
        <w:t>schölen</w:t>
      </w:r>
      <w:proofErr w:type="spellEnd"/>
      <w:r>
        <w:rPr>
          <w:rStyle w:val="Fett"/>
        </w:rPr>
        <w:t xml:space="preserve">, </w:t>
      </w:r>
      <w:proofErr w:type="spellStart"/>
      <w:r>
        <w:rPr>
          <w:rStyle w:val="Fett"/>
        </w:rPr>
        <w:t>unde</w:t>
      </w:r>
      <w:proofErr w:type="spellEnd"/>
      <w:r>
        <w:rPr>
          <w:rStyle w:val="Fett"/>
        </w:rPr>
        <w:t xml:space="preserve"> getröstet </w:t>
      </w:r>
      <w:proofErr w:type="spellStart"/>
      <w:r>
        <w:rPr>
          <w:rStyle w:val="Fett"/>
        </w:rPr>
        <w:t>up</w:t>
      </w:r>
      <w:proofErr w:type="spellEnd"/>
      <w:r>
        <w:rPr>
          <w:rStyle w:val="Fett"/>
        </w:rPr>
        <w:t xml:space="preserve"> de </w:t>
      </w:r>
      <w:proofErr w:type="spellStart"/>
      <w:r>
        <w:rPr>
          <w:rStyle w:val="Fett"/>
        </w:rPr>
        <w:t>thosage</w:t>
      </w:r>
      <w:proofErr w:type="spellEnd"/>
      <w:r>
        <w:rPr>
          <w:rStyle w:val="Fett"/>
        </w:rPr>
        <w:t xml:space="preserve"> Gades, nicht </w:t>
      </w:r>
      <w:proofErr w:type="spellStart"/>
      <w:r>
        <w:rPr>
          <w:rStyle w:val="Fett"/>
        </w:rPr>
        <w:t>twyelen</w:t>
      </w:r>
      <w:proofErr w:type="spellEnd"/>
      <w:r>
        <w:rPr>
          <w:rStyle w:val="Fett"/>
        </w:rPr>
        <w:t xml:space="preserve">, </w:t>
      </w:r>
      <w:proofErr w:type="spellStart"/>
      <w:r>
        <w:rPr>
          <w:rStyle w:val="Fett"/>
        </w:rPr>
        <w:t>Godt</w:t>
      </w:r>
      <w:proofErr w:type="spellEnd"/>
      <w:r>
        <w:rPr>
          <w:rStyle w:val="Fett"/>
        </w:rPr>
        <w:t xml:space="preserve"> de Vader </w:t>
      </w:r>
      <w:proofErr w:type="spellStart"/>
      <w:r>
        <w:rPr>
          <w:rStyle w:val="Fett"/>
        </w:rPr>
        <w:t>hebbe</w:t>
      </w:r>
      <w:proofErr w:type="spellEnd"/>
      <w:r>
        <w:rPr>
          <w:rStyle w:val="Fett"/>
        </w:rPr>
        <w:t xml:space="preserve"> </w:t>
      </w:r>
      <w:proofErr w:type="spellStart"/>
      <w:r>
        <w:rPr>
          <w:rStyle w:val="Fett"/>
        </w:rPr>
        <w:t>unse</w:t>
      </w:r>
      <w:proofErr w:type="spellEnd"/>
      <w:r>
        <w:rPr>
          <w:rStyle w:val="Fett"/>
        </w:rPr>
        <w:t xml:space="preserve"> </w:t>
      </w:r>
      <w:proofErr w:type="spellStart"/>
      <w:r>
        <w:rPr>
          <w:rStyle w:val="Fett"/>
        </w:rPr>
        <w:t>Gebedt</w:t>
      </w:r>
      <w:proofErr w:type="spellEnd"/>
      <w:r>
        <w:rPr>
          <w:rStyle w:val="Fett"/>
        </w:rPr>
        <w:t xml:space="preserve">, </w:t>
      </w:r>
      <w:proofErr w:type="spellStart"/>
      <w:r>
        <w:rPr>
          <w:rStyle w:val="Fett"/>
        </w:rPr>
        <w:t>dorch</w:t>
      </w:r>
      <w:proofErr w:type="spellEnd"/>
      <w:r>
        <w:rPr>
          <w:rStyle w:val="Fett"/>
        </w:rPr>
        <w:t xml:space="preserve"> </w:t>
      </w:r>
      <w:proofErr w:type="spellStart"/>
      <w:r>
        <w:rPr>
          <w:rStyle w:val="Fett"/>
        </w:rPr>
        <w:t>synen</w:t>
      </w:r>
      <w:proofErr w:type="spellEnd"/>
      <w:r>
        <w:rPr>
          <w:rStyle w:val="Fett"/>
        </w:rPr>
        <w:t xml:space="preserve"> Son Christum verhöret.</w:t>
      </w:r>
      <w:r>
        <w:t xml:space="preserve"> </w:t>
      </w:r>
    </w:p>
    <w:p w14:paraId="7E22925F" w14:textId="77777777" w:rsidR="001F22E0" w:rsidRDefault="001F22E0" w:rsidP="001F22E0">
      <w:pPr>
        <w:pStyle w:val="berschrift2"/>
      </w:pPr>
      <w:r>
        <w:t>Aus der Einleitung des Buches "Die Bekenntnisschriften der reformirten Kirchen Deutschlands"</w:t>
      </w:r>
    </w:p>
    <w:p w14:paraId="0F5647D7" w14:textId="386C2588" w:rsidR="001F22E0" w:rsidRDefault="001F22E0" w:rsidP="001F22E0">
      <w:pPr>
        <w:pStyle w:val="StandardWeb"/>
      </w:pPr>
      <w:r>
        <w:t xml:space="preserve">IX. Als </w:t>
      </w:r>
      <w:r>
        <w:rPr>
          <w:rStyle w:val="Fett"/>
        </w:rPr>
        <w:t>Bekenntnis der reformirten Kirche Ostfrieslands</w:t>
      </w:r>
      <w:r>
        <w:t xml:space="preserve"> galt seit 1554 der in diesem Jahre erschienene, hauptsächlich von Johann a </w:t>
      </w:r>
      <w:proofErr w:type="spellStart"/>
      <w:r>
        <w:t>Lasko</w:t>
      </w:r>
      <w:proofErr w:type="spellEnd"/>
      <w:r>
        <w:t xml:space="preserve"> ausgearbeitete </w:t>
      </w:r>
      <w:r>
        <w:rPr>
          <w:rStyle w:val="Fett"/>
        </w:rPr>
        <w:t>Emdener Katechismus</w:t>
      </w:r>
      <w:r w:rsidR="00E828F0">
        <w:rPr>
          <w:rStyle w:val="Endnotenzeichen"/>
          <w:b/>
          <w:bCs/>
        </w:rPr>
        <w:endnoteReference w:id="2"/>
      </w:r>
      <w:r>
        <w:t xml:space="preserve">. Wie in den Schriften </w:t>
      </w:r>
      <w:proofErr w:type="spellStart"/>
      <w:r>
        <w:t>Laskos</w:t>
      </w:r>
      <w:proofErr w:type="spellEnd"/>
      <w:r>
        <w:t xml:space="preserve"> überhaupt, so erscheint auch hier der reformirte Geist von der Systematik Calvins fast völlig unberührt. Die Lehrsätze des </w:t>
      </w:r>
      <w:proofErr w:type="spellStart"/>
      <w:r>
        <w:t>Prädestinatianismus</w:t>
      </w:r>
      <w:proofErr w:type="spellEnd"/>
      <w:r>
        <w:t xml:space="preserve"> werden in dem Katechismus vergebens gesucht. Eine </w:t>
      </w:r>
      <w:proofErr w:type="spellStart"/>
      <w:r>
        <w:t>particulare</w:t>
      </w:r>
      <w:proofErr w:type="spellEnd"/>
      <w:r>
        <w:t xml:space="preserve"> Gnade kennt derselbe nicht; vielmehr wird das Gebet um die Verherrlichung des Namens Gottes für eine Bitte um Erleuchtung aller Menschenherzen durch das Wort Gottes erklärt. Auch ist zu beachten, daß (Fr. §. 45) das im Katechismus redende Ich wo</w:t>
      </w:r>
      <w:r w:rsidR="00E828F0">
        <w:t>h</w:t>
      </w:r>
      <w:r>
        <w:t xml:space="preserve">l bekennt zu glauben, daß es ein lebendiges Glied der Kirche sei, aber dabei nicht, wie es im Heidelberger Katechismus geschieht, hervorhebt, daß es dasselbe auch ewig bleiben werde. </w:t>
      </w:r>
    </w:p>
    <w:p w14:paraId="7C0ECA5C" w14:textId="03BB6443" w:rsidR="001F22E0" w:rsidRDefault="001F22E0" w:rsidP="001F22E0">
      <w:pPr>
        <w:pStyle w:val="StandardWeb"/>
      </w:pPr>
      <w:r>
        <w:t xml:space="preserve">Mit Recht wird daher der </w:t>
      </w:r>
      <w:proofErr w:type="spellStart"/>
      <w:r>
        <w:t>Embder</w:t>
      </w:r>
      <w:proofErr w:type="spellEnd"/>
      <w:r>
        <w:t xml:space="preserve"> Katechismus als eine reformirte Auslegung der Augsburgischen Confession bezeichnet. Denn schon vor dem </w:t>
      </w:r>
      <w:proofErr w:type="spellStart"/>
      <w:r>
        <w:t>Augsb</w:t>
      </w:r>
      <w:proofErr w:type="spellEnd"/>
      <w:r>
        <w:t>. Religionsfrieden wurde in Ostfriesland die Augsburgische Confession als die eigentliche Grundlage des Kirchenbekenntnisses, und die reformirte Auffa</w:t>
      </w:r>
      <w:r w:rsidR="00E828F0">
        <w:t>ss</w:t>
      </w:r>
      <w:r>
        <w:t>ung derselben als Fortführung der von Melanchthon repräsenti</w:t>
      </w:r>
      <w:r w:rsidR="00E828F0">
        <w:t>e</w:t>
      </w:r>
      <w:r>
        <w:t xml:space="preserve">rten gemein kirchlichen Lehrüberlieferung aufgefaßt. Eine Denkschrift des reformirten </w:t>
      </w:r>
      <w:proofErr w:type="spellStart"/>
      <w:r>
        <w:t>Coetus</w:t>
      </w:r>
      <w:proofErr w:type="spellEnd"/>
      <w:r>
        <w:t xml:space="preserve"> zu Emden vom Jahre 1576 betont es daher nachdrücklich, daß man sich mit dem von Melanchthon ausgeprägten Lehrtypus vollkommen eins wisse, und wird nicht müde den Lutheranern vorzuhalten, wie sie durch Aufstellung der Concordienformel mit der gemein protestantischen Tradition gebrochen hätten. </w:t>
      </w:r>
    </w:p>
    <w:p w14:paraId="5E7621A8" w14:textId="4F85D7D9" w:rsidR="001F22E0" w:rsidRDefault="001F22E0" w:rsidP="001F22E0">
      <w:pPr>
        <w:pStyle w:val="StandardWeb"/>
      </w:pPr>
      <w:r>
        <w:t xml:space="preserve">Allerdings fand die Calvinische Prädestinationslehre in Ostfriesland frühzeitig, und zwar schon ehe daselbst i. J. 1583 der Heidelberger (und der Emder) Katechismus als öffentliche </w:t>
      </w:r>
      <w:proofErr w:type="spellStart"/>
      <w:r>
        <w:t>Lehrnorm</w:t>
      </w:r>
      <w:proofErr w:type="spellEnd"/>
      <w:r>
        <w:t xml:space="preserve"> </w:t>
      </w:r>
      <w:proofErr w:type="spellStart"/>
      <w:r>
        <w:t>recipi</w:t>
      </w:r>
      <w:r w:rsidR="00E828F0">
        <w:t>e</w:t>
      </w:r>
      <w:r>
        <w:t>rt</w:t>
      </w:r>
      <w:proofErr w:type="spellEnd"/>
      <w:r>
        <w:t xml:space="preserve"> und bestätigt wurde, Eingang. Auch wurde in Ostfriesland i.J. 1594 eine Lehrschrift aufgestellt, welche Calvins </w:t>
      </w:r>
      <w:proofErr w:type="spellStart"/>
      <w:r>
        <w:t>Prädestinatianismus</w:t>
      </w:r>
      <w:proofErr w:type="spellEnd"/>
      <w:r>
        <w:t xml:space="preserve"> ganz entschieden vertrat. Diese Schrift wurde allerdings den Disputationen des </w:t>
      </w:r>
      <w:proofErr w:type="spellStart"/>
      <w:r>
        <w:t>Coetus</w:t>
      </w:r>
      <w:proofErr w:type="spellEnd"/>
      <w:r>
        <w:t xml:space="preserve"> zu Grunde gelegt; inde</w:t>
      </w:r>
      <w:r w:rsidR="00E828F0">
        <w:t>ss</w:t>
      </w:r>
      <w:r>
        <w:t xml:space="preserve">en symbolische Auctorität erhielt dieselbe in Ostfriesland niemals. In den </w:t>
      </w:r>
      <w:proofErr w:type="spellStart"/>
      <w:r>
        <w:t>Concordaten</w:t>
      </w:r>
      <w:proofErr w:type="spellEnd"/>
      <w:r>
        <w:t xml:space="preserve"> von 1599, durch welche die kirchlichen Angelegenheiten des Landes reguli</w:t>
      </w:r>
      <w:r w:rsidR="00E828F0">
        <w:t>e</w:t>
      </w:r>
      <w:r>
        <w:t>rt wurden, und durch welche die confessionelle Haltung der reformirten Kirche Ostfrieslands bis auf diesen Tag bestimmt worden ist, wird die Bekenntnisschrift von 1594 mit keiner Sylbe erwähnt, vielmehr wird die reformirte Kirche des Landes als eine Kirche der Augsburgischen Confession anerkannt und es wird ihr das Recht der bisherigen (</w:t>
      </w:r>
      <w:proofErr w:type="spellStart"/>
      <w:r>
        <w:t>melanchthonischen</w:t>
      </w:r>
      <w:proofErr w:type="spellEnd"/>
      <w:r>
        <w:t xml:space="preserve">) Auffassung der Augsburgischen Confession garantiert. </w:t>
      </w:r>
    </w:p>
    <w:p w14:paraId="0FF11858" w14:textId="77777777" w:rsidR="0022039F" w:rsidRDefault="0022039F" w:rsidP="0022039F"/>
    <w:p w14:paraId="2F3FA93C" w14:textId="77777777" w:rsidR="00D5498D" w:rsidRPr="00D5498D" w:rsidRDefault="007166CE" w:rsidP="008E63BE">
      <w:pPr>
        <w:pStyle w:val="berschrift1"/>
      </w:pPr>
      <w:r>
        <w:br w:type="page"/>
      </w:r>
      <w:r w:rsidR="00D5498D" w:rsidRPr="00D5498D">
        <w:t>Quellen:</w:t>
      </w:r>
    </w:p>
    <w:p w14:paraId="384C1E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B32DF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9ABFA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5A7E0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462AC5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879F2C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96465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B9DC1C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E204C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82B8BE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A3EA9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06ADD5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EB97D6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C4711B" w14:textId="77777777" w:rsidR="00530512" w:rsidRDefault="00530512" w:rsidP="001F22E0">
      <w:pPr>
        <w:spacing w:after="0" w:line="240" w:lineRule="auto"/>
      </w:pPr>
      <w:r>
        <w:separator/>
      </w:r>
    </w:p>
  </w:endnote>
  <w:endnote w:type="continuationSeparator" w:id="0">
    <w:p w14:paraId="714FFA3C" w14:textId="77777777" w:rsidR="00530512" w:rsidRDefault="00530512" w:rsidP="001F22E0">
      <w:pPr>
        <w:spacing w:after="0" w:line="240" w:lineRule="auto"/>
      </w:pPr>
      <w:r>
        <w:continuationSeparator/>
      </w:r>
    </w:p>
  </w:endnote>
  <w:endnote w:id="1">
    <w:p w14:paraId="18173BFD" w14:textId="49052725" w:rsidR="001F22E0" w:rsidRDefault="001F22E0">
      <w:pPr>
        <w:pStyle w:val="Endnotentext"/>
      </w:pPr>
      <w:r>
        <w:rPr>
          <w:rStyle w:val="Endnotenzeichen"/>
        </w:rPr>
        <w:endnoteRef/>
      </w:r>
      <w:r>
        <w:t xml:space="preserve"> Anmerkung: Im Buch, aus dem dieser Text übernommen wurde, wird durchgehend die Bezeichnung „Emdener Katechismus“ verwendet. Ein Freund hat mich darauf aufmerksam gemacht, dass es richtig „Emder Katechismus“ hieße. Daher habe ich in der Überschrift diese Bezeichnung gewählt, im Text jedoch die Bezeichnung aus dem Buch beibehalten. Andreas</w:t>
      </w:r>
    </w:p>
  </w:endnote>
  <w:endnote w:id="2">
    <w:p w14:paraId="2A9EA06E" w14:textId="545A9EA1" w:rsidR="00E828F0" w:rsidRDefault="00E828F0">
      <w:pPr>
        <w:pStyle w:val="Endnotentext"/>
      </w:pPr>
      <w:r>
        <w:rPr>
          <w:rStyle w:val="Endnotenzeichen"/>
        </w:rPr>
        <w:endnoteRef/>
      </w:r>
      <w:r>
        <w:t xml:space="preserve"> Da ein Exemplar der Originalausgabe des Emdener Katechismus nirgends, selbst in Ostfrie</w:t>
      </w:r>
      <w:r w:rsidR="00545F2A">
        <w:t>s</w:t>
      </w:r>
      <w:r>
        <w:t>land nicht aufzutreiben war, so habe ich denselben hier nach dem Abdruck, der sich in dem „</w:t>
      </w:r>
      <w:r>
        <w:t>Ostfrießlandisch Klenodt“ des Emdener Predigers Eilshemius von 1612 vorfindet, mitgeteilt.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F8ACA3" w14:textId="77777777" w:rsidR="00530512" w:rsidRDefault="00530512" w:rsidP="001F22E0">
      <w:pPr>
        <w:spacing w:after="0" w:line="240" w:lineRule="auto"/>
      </w:pPr>
      <w:r>
        <w:separator/>
      </w:r>
    </w:p>
  </w:footnote>
  <w:footnote w:type="continuationSeparator" w:id="0">
    <w:p w14:paraId="370E9C66" w14:textId="77777777" w:rsidR="00530512" w:rsidRDefault="00530512" w:rsidP="001F22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2E0"/>
    <w:rsid w:val="0004004C"/>
    <w:rsid w:val="00082307"/>
    <w:rsid w:val="000C66E5"/>
    <w:rsid w:val="001F22E0"/>
    <w:rsid w:val="001F54C4"/>
    <w:rsid w:val="0022039F"/>
    <w:rsid w:val="00272484"/>
    <w:rsid w:val="00297F83"/>
    <w:rsid w:val="002E6D11"/>
    <w:rsid w:val="00381C0C"/>
    <w:rsid w:val="00530512"/>
    <w:rsid w:val="00537F59"/>
    <w:rsid w:val="00545F2A"/>
    <w:rsid w:val="007166CE"/>
    <w:rsid w:val="007E1779"/>
    <w:rsid w:val="0083667B"/>
    <w:rsid w:val="008D7463"/>
    <w:rsid w:val="008E417E"/>
    <w:rsid w:val="008E63BE"/>
    <w:rsid w:val="00B365E5"/>
    <w:rsid w:val="00C35859"/>
    <w:rsid w:val="00CC4EAC"/>
    <w:rsid w:val="00D14D4F"/>
    <w:rsid w:val="00D5498D"/>
    <w:rsid w:val="00D56329"/>
    <w:rsid w:val="00E828F0"/>
    <w:rsid w:val="00FE08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9674C"/>
  <w15:chartTrackingRefBased/>
  <w15:docId w15:val="{3A188F12-FAC1-4601-AA2C-1EC080B79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F22E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1F22E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F22E0"/>
    <w:rPr>
      <w:rFonts w:ascii="Times New Roman" w:hAnsi="Times New Roman"/>
      <w:lang w:eastAsia="en-US"/>
    </w:rPr>
  </w:style>
  <w:style w:type="character" w:styleId="Endnotenzeichen">
    <w:name w:val="endnote reference"/>
    <w:basedOn w:val="Absatz-Standardschriftart"/>
    <w:uiPriority w:val="99"/>
    <w:semiHidden/>
    <w:unhideWhenUsed/>
    <w:rsid w:val="001F22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456767">
      <w:bodyDiv w:val="1"/>
      <w:marLeft w:val="0"/>
      <w:marRight w:val="0"/>
      <w:marTop w:val="0"/>
      <w:marBottom w:val="0"/>
      <w:divBdr>
        <w:top w:val="none" w:sz="0" w:space="0" w:color="auto"/>
        <w:left w:val="none" w:sz="0" w:space="0" w:color="auto"/>
        <w:bottom w:val="none" w:sz="0" w:space="0" w:color="auto"/>
        <w:right w:val="none" w:sz="0" w:space="0" w:color="auto"/>
      </w:divBdr>
      <w:divsChild>
        <w:div w:id="1915042371">
          <w:marLeft w:val="0"/>
          <w:marRight w:val="0"/>
          <w:marTop w:val="0"/>
          <w:marBottom w:val="0"/>
          <w:divBdr>
            <w:top w:val="none" w:sz="0" w:space="0" w:color="auto"/>
            <w:left w:val="none" w:sz="0" w:space="0" w:color="auto"/>
            <w:bottom w:val="none" w:sz="0" w:space="0" w:color="auto"/>
            <w:right w:val="none" w:sz="0" w:space="0" w:color="auto"/>
          </w:divBdr>
        </w:div>
        <w:div w:id="93644415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F53B58-ECB0-418F-B29B-C84011339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18</Pages>
  <Words>5505</Words>
  <Characters>34684</Characters>
  <Application>Microsoft Office Word</Application>
  <DocSecurity>0</DocSecurity>
  <Lines>289</Lines>
  <Paragraphs>80</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Johannes a Lasco – Der Emder Katechismus</vt:lpstr>
      <vt:lpstr>Vorwort</vt:lpstr>
      <vt:lpstr>A Lasco, Johannes - Der Emder Katechismus</vt:lpstr>
      <vt:lpstr>    Aus der Einleitung des Buches "Die Bekenntnisschriften der reformirten Kirchen D</vt:lpstr>
      <vt:lpstr>Quellen:</vt:lpstr>
      <vt:lpstr>Endnoten</vt:lpstr>
    </vt:vector>
  </TitlesOfParts>
  <Company>Glaubensstimme.de</Company>
  <LinksUpToDate>false</LinksUpToDate>
  <CharactersWithSpaces>40109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Emder Katechismus</dc:title>
  <dc:subject/>
  <dc:creator>a Lasco, Johannes</dc:creator>
  <cp:keywords/>
  <dc:description/>
  <cp:lastModifiedBy>Andreas Janssen</cp:lastModifiedBy>
  <cp:revision>3</cp:revision>
  <dcterms:created xsi:type="dcterms:W3CDTF">2021-03-19T06:39:00Z</dcterms:created>
  <dcterms:modified xsi:type="dcterms:W3CDTF">2021-03-20T10:18:00Z</dcterms:modified>
  <dc:language>de</dc:language>
</cp:coreProperties>
</file>